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3469B" w14:textId="22C96DD3" w:rsidR="007166CE" w:rsidRDefault="00A0618D"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4870CFF" wp14:editId="37326A2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284B01" w14:textId="77777777" w:rsidR="007166CE" w:rsidRDefault="007166CE" w:rsidP="007166CE">
      <w:pPr>
        <w:pStyle w:val="berschrift1"/>
      </w:pPr>
      <w:r>
        <w:br w:type="page"/>
      </w:r>
      <w:r>
        <w:lastRenderedPageBreak/>
        <w:t>Vorwort</w:t>
      </w:r>
    </w:p>
    <w:p w14:paraId="4FD21C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4AA266AF" w14:textId="77777777" w:rsidR="007E1779" w:rsidRDefault="008D7463" w:rsidP="007166CE">
      <w:r>
        <w:t xml:space="preserve">Dieses Jahr hat uns allen eine Menge abverlangt – doch Gott hat uns hindurchgetragen. </w:t>
      </w:r>
    </w:p>
    <w:p w14:paraId="534A1D4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5D52984B" w14:textId="77777777" w:rsidR="007E1779" w:rsidRDefault="007E1779" w:rsidP="007166CE">
      <w:r>
        <w:t>Vielleicht hat aber auch der eine oder die andere Lust, mitzumachen und neue Bücher zu erstellen – sprecht mich einfach an.</w:t>
      </w:r>
    </w:p>
    <w:p w14:paraId="44A94B1D" w14:textId="77777777" w:rsidR="007166CE" w:rsidRDefault="007166CE" w:rsidP="007166CE">
      <w:r>
        <w:t>Euch allen wünsche ich Gottes reichen Segen und dass Ihr für Euch interessante Texte hier findet. Für Anregungen bin ich immer dankbar.</w:t>
      </w:r>
    </w:p>
    <w:p w14:paraId="2DB37785" w14:textId="77777777" w:rsidR="007166CE" w:rsidRDefault="007166CE" w:rsidP="007166CE">
      <w:r>
        <w:t>Gruß &amp; Segen,</w:t>
      </w:r>
    </w:p>
    <w:p w14:paraId="58FCF6F1" w14:textId="77777777" w:rsidR="007166CE" w:rsidRDefault="007166CE" w:rsidP="007166CE">
      <w:r>
        <w:t>Andreas</w:t>
      </w:r>
    </w:p>
    <w:p w14:paraId="7B9A5C4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FF8DD9" w14:textId="77777777" w:rsidR="004D00F1" w:rsidRDefault="004D00F1" w:rsidP="004D00F1">
      <w:pPr>
        <w:pStyle w:val="berschrift1"/>
        <w:rPr>
          <w:sz w:val="48"/>
        </w:rPr>
      </w:pPr>
      <w:r>
        <w:t xml:space="preserve">Ein Sermon vom stand der </w:t>
      </w:r>
      <w:proofErr w:type="spellStart"/>
      <w:r>
        <w:t>Christglaubigen</w:t>
      </w:r>
      <w:proofErr w:type="spellEnd"/>
      <w:r>
        <w:t xml:space="preserve"> </w:t>
      </w:r>
      <w:proofErr w:type="spellStart"/>
      <w:r>
        <w:t>seelen</w:t>
      </w:r>
      <w:proofErr w:type="spellEnd"/>
      <w:r>
        <w:t xml:space="preserve"> von Abrahams schoß und </w:t>
      </w:r>
      <w:proofErr w:type="spellStart"/>
      <w:r>
        <w:t>fegfeuer</w:t>
      </w:r>
      <w:proofErr w:type="spellEnd"/>
      <w:r>
        <w:t xml:space="preserve"> / der </w:t>
      </w:r>
      <w:proofErr w:type="spellStart"/>
      <w:r>
        <w:t>abgeschidnen</w:t>
      </w:r>
      <w:proofErr w:type="spellEnd"/>
      <w:r>
        <w:t xml:space="preserve"> </w:t>
      </w:r>
      <w:proofErr w:type="spellStart"/>
      <w:r>
        <w:t>seelen</w:t>
      </w:r>
      <w:proofErr w:type="spellEnd"/>
      <w:r>
        <w:t>.</w:t>
      </w:r>
    </w:p>
    <w:p w14:paraId="57F183E4" w14:textId="77777777" w:rsidR="004D00F1" w:rsidRDefault="004D00F1" w:rsidP="004D00F1">
      <w:pPr>
        <w:pStyle w:val="StandardWeb"/>
      </w:pPr>
      <w:r>
        <w:t xml:space="preserve">Wolffgang Ruch dem Christlichen </w:t>
      </w:r>
      <w:proofErr w:type="spellStart"/>
      <w:r>
        <w:t>leser</w:t>
      </w:r>
      <w:proofErr w:type="spellEnd"/>
      <w:r>
        <w:t xml:space="preserve">. </w:t>
      </w:r>
    </w:p>
    <w:p w14:paraId="675D954C" w14:textId="77777777" w:rsidR="004D00F1" w:rsidRDefault="004D00F1" w:rsidP="004D00F1">
      <w:pPr>
        <w:pStyle w:val="StandardWeb"/>
      </w:pPr>
      <w:r>
        <w:t xml:space="preserve">Christlicher </w:t>
      </w:r>
      <w:proofErr w:type="spellStart"/>
      <w:r>
        <w:t>leser</w:t>
      </w:r>
      <w:proofErr w:type="spellEnd"/>
      <w:r>
        <w:t xml:space="preserve"> / du seyst wer du wollest so du folgende predig mit dem </w:t>
      </w:r>
      <w:proofErr w:type="spellStart"/>
      <w:r>
        <w:t>urteyl</w:t>
      </w:r>
      <w:proofErr w:type="spellEnd"/>
      <w:r>
        <w:t xml:space="preserve"> des </w:t>
      </w:r>
      <w:proofErr w:type="spellStart"/>
      <w:r>
        <w:t>geysts</w:t>
      </w:r>
      <w:proofErr w:type="spellEnd"/>
      <w:r>
        <w:t xml:space="preserve"> / christlichem </w:t>
      </w:r>
      <w:proofErr w:type="spellStart"/>
      <w:r>
        <w:t>hertzen</w:t>
      </w:r>
      <w:proofErr w:type="spellEnd"/>
      <w:r>
        <w:t xml:space="preserve"> und </w:t>
      </w:r>
      <w:proofErr w:type="spellStart"/>
      <w:r>
        <w:t>gemuet</w:t>
      </w:r>
      <w:proofErr w:type="spellEnd"/>
      <w:r>
        <w:t xml:space="preserve"> / </w:t>
      </w:r>
      <w:proofErr w:type="spellStart"/>
      <w:r>
        <w:t>wirdest</w:t>
      </w:r>
      <w:proofErr w:type="spellEnd"/>
      <w:r>
        <w:t xml:space="preserve"> lesen und ansehen / Welche ob sie gleich nicht fast mit </w:t>
      </w:r>
      <w:proofErr w:type="spellStart"/>
      <w:r>
        <w:t>hoefelichen</w:t>
      </w:r>
      <w:proofErr w:type="spellEnd"/>
      <w:r>
        <w:t xml:space="preserve"> / </w:t>
      </w:r>
      <w:proofErr w:type="spellStart"/>
      <w:r>
        <w:t>geschmugten</w:t>
      </w:r>
      <w:proofErr w:type="spellEnd"/>
      <w:r>
        <w:t xml:space="preserve"> / </w:t>
      </w:r>
      <w:proofErr w:type="spellStart"/>
      <w:r>
        <w:t>geferbten</w:t>
      </w:r>
      <w:proofErr w:type="spellEnd"/>
      <w:r>
        <w:t xml:space="preserve"> / und weltweisen worten geziert. Ist sie </w:t>
      </w:r>
      <w:proofErr w:type="spellStart"/>
      <w:r>
        <w:t>dennest</w:t>
      </w:r>
      <w:proofErr w:type="spellEnd"/>
      <w:r>
        <w:t xml:space="preserve"> mit vollem / reichen / </w:t>
      </w:r>
      <w:proofErr w:type="spellStart"/>
      <w:r>
        <w:t>einfeltigen</w:t>
      </w:r>
      <w:proofErr w:type="spellEnd"/>
      <w:r>
        <w:t xml:space="preserve"> </w:t>
      </w:r>
      <w:proofErr w:type="spellStart"/>
      <w:r>
        <w:t>geyst</w:t>
      </w:r>
      <w:proofErr w:type="spellEnd"/>
      <w:r>
        <w:t xml:space="preserve"> </w:t>
      </w:r>
      <w:proofErr w:type="spellStart"/>
      <w:r>
        <w:t>unn</w:t>
      </w:r>
      <w:proofErr w:type="spellEnd"/>
      <w:r>
        <w:t xml:space="preserve"> </w:t>
      </w:r>
      <w:proofErr w:type="spellStart"/>
      <w:r>
        <w:t>vestandt</w:t>
      </w:r>
      <w:proofErr w:type="spellEnd"/>
      <w:r>
        <w:t xml:space="preserve"> der </w:t>
      </w:r>
      <w:proofErr w:type="spellStart"/>
      <w:r>
        <w:t>schrifft</w:t>
      </w:r>
      <w:proofErr w:type="spellEnd"/>
      <w:r>
        <w:t xml:space="preserve"> </w:t>
      </w:r>
      <w:proofErr w:type="spellStart"/>
      <w:r>
        <w:t>uberfluessig</w:t>
      </w:r>
      <w:proofErr w:type="spellEnd"/>
      <w:r>
        <w:t xml:space="preserve"> begabt / </w:t>
      </w:r>
      <w:proofErr w:type="spellStart"/>
      <w:r>
        <w:t>Darauß</w:t>
      </w:r>
      <w:proofErr w:type="spellEnd"/>
      <w:r>
        <w:t xml:space="preserve"> du / </w:t>
      </w:r>
      <w:proofErr w:type="spellStart"/>
      <w:r>
        <w:t>sonder</w:t>
      </w:r>
      <w:proofErr w:type="spellEnd"/>
      <w:r>
        <w:t xml:space="preserve"> </w:t>
      </w:r>
      <w:proofErr w:type="spellStart"/>
      <w:r>
        <w:t>zweyfel</w:t>
      </w:r>
      <w:proofErr w:type="spellEnd"/>
      <w:r>
        <w:t xml:space="preserve"> / </w:t>
      </w:r>
      <w:proofErr w:type="spellStart"/>
      <w:r>
        <w:t>wirdest</w:t>
      </w:r>
      <w:proofErr w:type="spellEnd"/>
      <w:r>
        <w:t xml:space="preserve"> / den </w:t>
      </w:r>
      <w:proofErr w:type="spellStart"/>
      <w:r>
        <w:t>standt</w:t>
      </w:r>
      <w:proofErr w:type="spellEnd"/>
      <w:r>
        <w:t xml:space="preserve"> </w:t>
      </w:r>
      <w:proofErr w:type="spellStart"/>
      <w:r>
        <w:t>christglaubiger</w:t>
      </w:r>
      <w:proofErr w:type="spellEnd"/>
      <w:r>
        <w:t xml:space="preserve"> </w:t>
      </w:r>
      <w:proofErr w:type="spellStart"/>
      <w:r>
        <w:t>selen</w:t>
      </w:r>
      <w:proofErr w:type="spellEnd"/>
      <w:r>
        <w:t xml:space="preserve"> / die </w:t>
      </w:r>
      <w:proofErr w:type="spellStart"/>
      <w:r>
        <w:t>schos</w:t>
      </w:r>
      <w:proofErr w:type="spellEnd"/>
      <w:r>
        <w:t xml:space="preserve"> </w:t>
      </w:r>
      <w:proofErr w:type="spellStart"/>
      <w:r>
        <w:t>Abrahe</w:t>
      </w:r>
      <w:proofErr w:type="spellEnd"/>
      <w:r>
        <w:t xml:space="preserve"> / und das </w:t>
      </w:r>
      <w:proofErr w:type="spellStart"/>
      <w:r>
        <w:t>fegefewer</w:t>
      </w:r>
      <w:proofErr w:type="spellEnd"/>
      <w:r>
        <w:t xml:space="preserve">. Auch wie fern </w:t>
      </w:r>
      <w:proofErr w:type="spellStart"/>
      <w:r>
        <w:t>wol</w:t>
      </w:r>
      <w:proofErr w:type="spellEnd"/>
      <w:r>
        <w:t xml:space="preserve"> von unsern </w:t>
      </w:r>
      <w:proofErr w:type="spellStart"/>
      <w:r>
        <w:t>vorfarn</w:t>
      </w:r>
      <w:proofErr w:type="spellEnd"/>
      <w:r>
        <w:t xml:space="preserve"> </w:t>
      </w:r>
      <w:proofErr w:type="spellStart"/>
      <w:r>
        <w:t>unnd</w:t>
      </w:r>
      <w:proofErr w:type="spellEnd"/>
      <w:r>
        <w:t xml:space="preserve"> </w:t>
      </w:r>
      <w:proofErr w:type="spellStart"/>
      <w:r>
        <w:t>hochgelerten</w:t>
      </w:r>
      <w:proofErr w:type="spellEnd"/>
      <w:r>
        <w:t xml:space="preserve"> / </w:t>
      </w:r>
      <w:proofErr w:type="spellStart"/>
      <w:r>
        <w:t>hyrinn</w:t>
      </w:r>
      <w:proofErr w:type="spellEnd"/>
      <w:r>
        <w:t xml:space="preserve"> wider </w:t>
      </w:r>
      <w:proofErr w:type="spellStart"/>
      <w:r>
        <w:t>gottis</w:t>
      </w:r>
      <w:proofErr w:type="spellEnd"/>
      <w:r>
        <w:t xml:space="preserve"> willen gestrebt / all </w:t>
      </w:r>
      <w:proofErr w:type="spellStart"/>
      <w:r>
        <w:t>jr</w:t>
      </w:r>
      <w:proofErr w:type="spellEnd"/>
      <w:r>
        <w:t xml:space="preserve"> </w:t>
      </w:r>
      <w:proofErr w:type="spellStart"/>
      <w:r>
        <w:t>nachfolger</w:t>
      </w:r>
      <w:proofErr w:type="spellEnd"/>
      <w:r>
        <w:t xml:space="preserve"> </w:t>
      </w:r>
      <w:proofErr w:type="spellStart"/>
      <w:r>
        <w:t>bißher</w:t>
      </w:r>
      <w:proofErr w:type="spellEnd"/>
      <w:r>
        <w:t xml:space="preserve"> </w:t>
      </w:r>
      <w:proofErr w:type="spellStart"/>
      <w:r>
        <w:t>gestraucht</w:t>
      </w:r>
      <w:proofErr w:type="spellEnd"/>
      <w:r>
        <w:t xml:space="preserve"> und </w:t>
      </w:r>
      <w:proofErr w:type="spellStart"/>
      <w:r>
        <w:t>geyrrt</w:t>
      </w:r>
      <w:proofErr w:type="spellEnd"/>
      <w:r>
        <w:t xml:space="preserve"> haben / erlernen und ermessen / Dann das arme / elende / unselige </w:t>
      </w:r>
      <w:proofErr w:type="spellStart"/>
      <w:r>
        <w:t>freß</w:t>
      </w:r>
      <w:proofErr w:type="spellEnd"/>
      <w:r>
        <w:t xml:space="preserve"> / und </w:t>
      </w:r>
      <w:proofErr w:type="spellStart"/>
      <w:r>
        <w:t>geytzvolck</w:t>
      </w:r>
      <w:proofErr w:type="spellEnd"/>
      <w:r>
        <w:t xml:space="preserve"> / </w:t>
      </w:r>
      <w:proofErr w:type="spellStart"/>
      <w:r>
        <w:t>muech</w:t>
      </w:r>
      <w:proofErr w:type="spellEnd"/>
      <w:r>
        <w:t xml:space="preserve"> und </w:t>
      </w:r>
      <w:proofErr w:type="spellStart"/>
      <w:r>
        <w:t>pfaffen</w:t>
      </w:r>
      <w:proofErr w:type="spellEnd"/>
      <w:r>
        <w:t xml:space="preserve"> / welcher etliche dem </w:t>
      </w:r>
      <w:proofErr w:type="spellStart"/>
      <w:r>
        <w:t>verstandt</w:t>
      </w:r>
      <w:proofErr w:type="spellEnd"/>
      <w:r>
        <w:t xml:space="preserve"> </w:t>
      </w:r>
      <w:proofErr w:type="spellStart"/>
      <w:r>
        <w:t>jrer</w:t>
      </w:r>
      <w:proofErr w:type="spellEnd"/>
      <w:r>
        <w:t xml:space="preserve"> blinden </w:t>
      </w:r>
      <w:proofErr w:type="spellStart"/>
      <w:r>
        <w:t>zurrissen</w:t>
      </w:r>
      <w:proofErr w:type="spellEnd"/>
      <w:r>
        <w:t xml:space="preserve"> </w:t>
      </w:r>
      <w:proofErr w:type="spellStart"/>
      <w:r>
        <w:t>vernunfft</w:t>
      </w:r>
      <w:proofErr w:type="spellEnd"/>
      <w:r>
        <w:t xml:space="preserve"> dem falschen </w:t>
      </w:r>
      <w:proofErr w:type="spellStart"/>
      <w:r>
        <w:t>untuechtigen</w:t>
      </w:r>
      <w:proofErr w:type="spellEnd"/>
      <w:r>
        <w:t xml:space="preserve"> lichte und hohen </w:t>
      </w:r>
      <w:proofErr w:type="spellStart"/>
      <w:r>
        <w:t>kunst</w:t>
      </w:r>
      <w:proofErr w:type="spellEnd"/>
      <w:r>
        <w:t xml:space="preserve"> </w:t>
      </w:r>
      <w:proofErr w:type="spellStart"/>
      <w:r>
        <w:t>Etlich</w:t>
      </w:r>
      <w:proofErr w:type="spellEnd"/>
      <w:r>
        <w:t xml:space="preserve"> dem </w:t>
      </w:r>
      <w:proofErr w:type="spellStart"/>
      <w:r>
        <w:t>geltsüchtigen</w:t>
      </w:r>
      <w:proofErr w:type="spellEnd"/>
      <w:r>
        <w:t xml:space="preserve"> fraß / </w:t>
      </w:r>
      <w:proofErr w:type="spellStart"/>
      <w:r>
        <w:t>unn</w:t>
      </w:r>
      <w:proofErr w:type="spellEnd"/>
      <w:r>
        <w:t xml:space="preserve"> </w:t>
      </w:r>
      <w:proofErr w:type="spellStart"/>
      <w:r>
        <w:t>ubermuetigem</w:t>
      </w:r>
      <w:proofErr w:type="spellEnd"/>
      <w:r>
        <w:t xml:space="preserve"> </w:t>
      </w:r>
      <w:proofErr w:type="spellStart"/>
      <w:r>
        <w:t>eergeytz</w:t>
      </w:r>
      <w:proofErr w:type="spellEnd"/>
      <w:r>
        <w:t xml:space="preserve">. Die andern </w:t>
      </w:r>
      <w:proofErr w:type="spellStart"/>
      <w:r>
        <w:t>auß</w:t>
      </w:r>
      <w:proofErr w:type="spellEnd"/>
      <w:r>
        <w:t xml:space="preserve"> </w:t>
      </w:r>
      <w:proofErr w:type="spellStart"/>
      <w:r>
        <w:t>unwissenheit</w:t>
      </w:r>
      <w:proofErr w:type="spellEnd"/>
      <w:r>
        <w:t xml:space="preserve"> d# </w:t>
      </w:r>
      <w:proofErr w:type="spellStart"/>
      <w:r>
        <w:t>schrifft</w:t>
      </w:r>
      <w:proofErr w:type="spellEnd"/>
      <w:r>
        <w:t xml:space="preserve"> / </w:t>
      </w:r>
      <w:proofErr w:type="spellStart"/>
      <w:r>
        <w:t>auß</w:t>
      </w:r>
      <w:proofErr w:type="spellEnd"/>
      <w:r>
        <w:t xml:space="preserve"> </w:t>
      </w:r>
      <w:proofErr w:type="spellStart"/>
      <w:r>
        <w:t>einfeltiger</w:t>
      </w:r>
      <w:proofErr w:type="spellEnd"/>
      <w:r>
        <w:t xml:space="preserve"> </w:t>
      </w:r>
      <w:proofErr w:type="spellStart"/>
      <w:r>
        <w:t>wolmaynung</w:t>
      </w:r>
      <w:proofErr w:type="spellEnd"/>
      <w:r>
        <w:t xml:space="preserve"> / und </w:t>
      </w:r>
      <w:proofErr w:type="spellStart"/>
      <w:r>
        <w:t>auß</w:t>
      </w:r>
      <w:proofErr w:type="spellEnd"/>
      <w:r>
        <w:t xml:space="preserve"> </w:t>
      </w:r>
      <w:proofErr w:type="spellStart"/>
      <w:r>
        <w:t>bloedigkeit</w:t>
      </w:r>
      <w:proofErr w:type="spellEnd"/>
      <w:r>
        <w:t xml:space="preserve"> oder </w:t>
      </w:r>
      <w:proofErr w:type="spellStart"/>
      <w:r>
        <w:t>forcht</w:t>
      </w:r>
      <w:proofErr w:type="spellEnd"/>
      <w:r>
        <w:t xml:space="preserve"> der geistlichen </w:t>
      </w:r>
      <w:proofErr w:type="spellStart"/>
      <w:r>
        <w:t>obrikait</w:t>
      </w:r>
      <w:proofErr w:type="spellEnd"/>
      <w:r>
        <w:t xml:space="preserve"> / dem </w:t>
      </w:r>
      <w:proofErr w:type="spellStart"/>
      <w:r>
        <w:t>grosen</w:t>
      </w:r>
      <w:proofErr w:type="spellEnd"/>
      <w:r>
        <w:t xml:space="preserve"> </w:t>
      </w:r>
      <w:proofErr w:type="spellStart"/>
      <w:r>
        <w:t>hauffen</w:t>
      </w:r>
      <w:proofErr w:type="spellEnd"/>
      <w:r>
        <w:t xml:space="preserve"> der </w:t>
      </w:r>
      <w:proofErr w:type="spellStart"/>
      <w:r>
        <w:t>spitzhuedt</w:t>
      </w:r>
      <w:proofErr w:type="spellEnd"/>
      <w:r>
        <w:t xml:space="preserve"> </w:t>
      </w:r>
      <w:proofErr w:type="spellStart"/>
      <w:r>
        <w:t>unn</w:t>
      </w:r>
      <w:proofErr w:type="spellEnd"/>
      <w:r>
        <w:t xml:space="preserve"> </w:t>
      </w:r>
      <w:proofErr w:type="spellStart"/>
      <w:r>
        <w:t>larmen</w:t>
      </w:r>
      <w:proofErr w:type="spellEnd"/>
      <w:r>
        <w:t xml:space="preserve"> / nachgefolgt den </w:t>
      </w:r>
      <w:proofErr w:type="spellStart"/>
      <w:r>
        <w:t>standt</w:t>
      </w:r>
      <w:proofErr w:type="spellEnd"/>
      <w:r>
        <w:t xml:space="preserve"> und wesen christlicher </w:t>
      </w:r>
      <w:proofErr w:type="spellStart"/>
      <w:r>
        <w:t>abgescheydner</w:t>
      </w:r>
      <w:proofErr w:type="spellEnd"/>
      <w:r>
        <w:t xml:space="preserve"> </w:t>
      </w:r>
      <w:proofErr w:type="spellStart"/>
      <w:r>
        <w:t>selen</w:t>
      </w:r>
      <w:proofErr w:type="spellEnd"/>
      <w:r>
        <w:t xml:space="preserve"> / arm elend </w:t>
      </w:r>
      <w:proofErr w:type="spellStart"/>
      <w:r>
        <w:t>unnd</w:t>
      </w:r>
      <w:proofErr w:type="spellEnd"/>
      <w:r>
        <w:t xml:space="preserve"> </w:t>
      </w:r>
      <w:proofErr w:type="spellStart"/>
      <w:r>
        <w:t>erbarmlich</w:t>
      </w:r>
      <w:proofErr w:type="spellEnd"/>
      <w:r>
        <w:t xml:space="preserve"> / die schoß </w:t>
      </w:r>
      <w:proofErr w:type="spellStart"/>
      <w:r>
        <w:t>Abrahe</w:t>
      </w:r>
      <w:proofErr w:type="spellEnd"/>
      <w:r>
        <w:t xml:space="preserve"> oder </w:t>
      </w:r>
      <w:proofErr w:type="spellStart"/>
      <w:r>
        <w:t>hymelpfordt</w:t>
      </w:r>
      <w:proofErr w:type="spellEnd"/>
      <w:r>
        <w:t xml:space="preserve"> </w:t>
      </w:r>
      <w:proofErr w:type="spellStart"/>
      <w:r>
        <w:t>hardt</w:t>
      </w:r>
      <w:proofErr w:type="spellEnd"/>
      <w:r>
        <w:t xml:space="preserve"> und enge / das </w:t>
      </w:r>
      <w:proofErr w:type="spellStart"/>
      <w:r>
        <w:t>fegfewer</w:t>
      </w:r>
      <w:proofErr w:type="spellEnd"/>
      <w:r>
        <w:t xml:space="preserve"> </w:t>
      </w:r>
      <w:proofErr w:type="spellStart"/>
      <w:r>
        <w:t>materlich</w:t>
      </w:r>
      <w:proofErr w:type="spellEnd"/>
      <w:r>
        <w:t xml:space="preserve"> und </w:t>
      </w:r>
      <w:proofErr w:type="spellStart"/>
      <w:r>
        <w:t>heyß</w:t>
      </w:r>
      <w:proofErr w:type="spellEnd"/>
      <w:r>
        <w:t xml:space="preserve"> gemacht / damit den </w:t>
      </w:r>
      <w:proofErr w:type="spellStart"/>
      <w:r>
        <w:t>gemainen</w:t>
      </w:r>
      <w:proofErr w:type="spellEnd"/>
      <w:r>
        <w:t xml:space="preserve"> man / von </w:t>
      </w:r>
      <w:proofErr w:type="spellStart"/>
      <w:r>
        <w:t>trost</w:t>
      </w:r>
      <w:proofErr w:type="spellEnd"/>
      <w:r>
        <w:t xml:space="preserve"> in </w:t>
      </w:r>
      <w:proofErr w:type="spellStart"/>
      <w:r>
        <w:t>traurigkeit</w:t>
      </w:r>
      <w:proofErr w:type="spellEnd"/>
      <w:r>
        <w:t xml:space="preserve"> / von </w:t>
      </w:r>
      <w:proofErr w:type="spellStart"/>
      <w:r>
        <w:t>Abrahems</w:t>
      </w:r>
      <w:proofErr w:type="spellEnd"/>
      <w:r>
        <w:t xml:space="preserve"> schoß in Lucifers </w:t>
      </w:r>
      <w:proofErr w:type="spellStart"/>
      <w:r>
        <w:t>rachen</w:t>
      </w:r>
      <w:proofErr w:type="spellEnd"/>
      <w:r>
        <w:t xml:space="preserve"> / mit </w:t>
      </w:r>
      <w:proofErr w:type="spellStart"/>
      <w:r>
        <w:t>jren</w:t>
      </w:r>
      <w:proofErr w:type="spellEnd"/>
      <w:r>
        <w:t xml:space="preserve"> </w:t>
      </w:r>
      <w:proofErr w:type="spellStart"/>
      <w:r>
        <w:t>vigilien</w:t>
      </w:r>
      <w:proofErr w:type="spellEnd"/>
      <w:r>
        <w:t xml:space="preserve"> / </w:t>
      </w:r>
      <w:proofErr w:type="spellStart"/>
      <w:r>
        <w:t>seelmessen</w:t>
      </w:r>
      <w:proofErr w:type="spellEnd"/>
      <w:r>
        <w:t xml:space="preserve"> lichtbrennen / </w:t>
      </w:r>
      <w:proofErr w:type="spellStart"/>
      <w:r>
        <w:t>opffern</w:t>
      </w:r>
      <w:proofErr w:type="spellEnd"/>
      <w:r>
        <w:t xml:space="preserve"> / </w:t>
      </w:r>
      <w:proofErr w:type="spellStart"/>
      <w:r>
        <w:t>reuchen</w:t>
      </w:r>
      <w:proofErr w:type="spellEnd"/>
      <w:r>
        <w:t xml:space="preserve"> und sprengen </w:t>
      </w:r>
      <w:proofErr w:type="spellStart"/>
      <w:r>
        <w:t>gefuert</w:t>
      </w:r>
      <w:proofErr w:type="spellEnd"/>
      <w:r>
        <w:t xml:space="preserve"> und </w:t>
      </w:r>
      <w:proofErr w:type="spellStart"/>
      <w:r>
        <w:t>abgeleytet</w:t>
      </w:r>
      <w:proofErr w:type="spellEnd"/>
      <w:r>
        <w:t xml:space="preserve"> / so si doch </w:t>
      </w:r>
      <w:proofErr w:type="spellStart"/>
      <w:r>
        <w:t>billicher</w:t>
      </w:r>
      <w:proofErr w:type="spellEnd"/>
      <w:r>
        <w:t xml:space="preserve"> / das arm / </w:t>
      </w:r>
      <w:proofErr w:type="spellStart"/>
      <w:r>
        <w:t>einfeltig</w:t>
      </w:r>
      <w:proofErr w:type="spellEnd"/>
      <w:r>
        <w:t xml:space="preserve"> und </w:t>
      </w:r>
      <w:proofErr w:type="spellStart"/>
      <w:r>
        <w:t>unverstendigk</w:t>
      </w:r>
      <w:proofErr w:type="spellEnd"/>
      <w:r>
        <w:t xml:space="preserve"> </w:t>
      </w:r>
      <w:proofErr w:type="spellStart"/>
      <w:r>
        <w:t>volck</w:t>
      </w:r>
      <w:proofErr w:type="spellEnd"/>
      <w:r>
        <w:t xml:space="preserve"> / sich nicht / </w:t>
      </w:r>
      <w:proofErr w:type="spellStart"/>
      <w:r>
        <w:t>umb</w:t>
      </w:r>
      <w:proofErr w:type="spellEnd"/>
      <w:r>
        <w:t xml:space="preserve"> </w:t>
      </w:r>
      <w:proofErr w:type="spellStart"/>
      <w:r>
        <w:t>jre</w:t>
      </w:r>
      <w:proofErr w:type="spellEnd"/>
      <w:r>
        <w:t xml:space="preserve"> </w:t>
      </w:r>
      <w:proofErr w:type="spellStart"/>
      <w:r>
        <w:t>freundt</w:t>
      </w:r>
      <w:proofErr w:type="spellEnd"/>
      <w:r>
        <w:t xml:space="preserve"> in Christo versterben / </w:t>
      </w:r>
      <w:proofErr w:type="spellStart"/>
      <w:r>
        <w:t>zubekümmern</w:t>
      </w:r>
      <w:proofErr w:type="spellEnd"/>
      <w:r>
        <w:t xml:space="preserve"> in dem </w:t>
      </w:r>
      <w:proofErr w:type="spellStart"/>
      <w:r>
        <w:t>wort</w:t>
      </w:r>
      <w:proofErr w:type="spellEnd"/>
      <w:r>
        <w:t xml:space="preserve"> </w:t>
      </w:r>
      <w:proofErr w:type="spellStart"/>
      <w:r>
        <w:t>gottis</w:t>
      </w:r>
      <w:proofErr w:type="spellEnd"/>
      <w:r>
        <w:t xml:space="preserve"> </w:t>
      </w:r>
      <w:proofErr w:type="spellStart"/>
      <w:r>
        <w:t>solten</w:t>
      </w:r>
      <w:proofErr w:type="spellEnd"/>
      <w:r>
        <w:t xml:space="preserve"> </w:t>
      </w:r>
      <w:proofErr w:type="spellStart"/>
      <w:r>
        <w:t>getroest</w:t>
      </w:r>
      <w:proofErr w:type="spellEnd"/>
      <w:r>
        <w:t xml:space="preserve"> haben wie du dann ferner </w:t>
      </w:r>
      <w:proofErr w:type="spellStart"/>
      <w:r>
        <w:t>klaerer</w:t>
      </w:r>
      <w:proofErr w:type="spellEnd"/>
      <w:r>
        <w:t xml:space="preserve"> und besser </w:t>
      </w:r>
      <w:proofErr w:type="spellStart"/>
      <w:r>
        <w:t>auß</w:t>
      </w:r>
      <w:proofErr w:type="spellEnd"/>
      <w:r>
        <w:t xml:space="preserve"> folgender predig wirst </w:t>
      </w:r>
      <w:proofErr w:type="spellStart"/>
      <w:r>
        <w:t>anhoeren</w:t>
      </w:r>
      <w:proofErr w:type="spellEnd"/>
      <w:r>
        <w:t xml:space="preserve"> / und dich </w:t>
      </w:r>
      <w:proofErr w:type="spellStart"/>
      <w:r>
        <w:t>hynfuerter</w:t>
      </w:r>
      <w:proofErr w:type="spellEnd"/>
      <w:r>
        <w:t xml:space="preserve"> </w:t>
      </w:r>
      <w:proofErr w:type="spellStart"/>
      <w:r>
        <w:t>vil</w:t>
      </w:r>
      <w:proofErr w:type="spellEnd"/>
      <w:r>
        <w:t xml:space="preserve"> </w:t>
      </w:r>
      <w:proofErr w:type="spellStart"/>
      <w:r>
        <w:t>unnuetzer</w:t>
      </w:r>
      <w:proofErr w:type="spellEnd"/>
      <w:r>
        <w:t xml:space="preserve"> </w:t>
      </w:r>
      <w:proofErr w:type="spellStart"/>
      <w:r>
        <w:t>unn</w:t>
      </w:r>
      <w:proofErr w:type="spellEnd"/>
      <w:r>
        <w:t xml:space="preserve"> </w:t>
      </w:r>
      <w:proofErr w:type="spellStart"/>
      <w:r>
        <w:t>unnoetiger</w:t>
      </w:r>
      <w:proofErr w:type="spellEnd"/>
      <w:r>
        <w:t xml:space="preserve"> fragen und </w:t>
      </w:r>
      <w:proofErr w:type="spellStart"/>
      <w:r>
        <w:t>bekoemmernuß</w:t>
      </w:r>
      <w:proofErr w:type="spellEnd"/>
      <w:r>
        <w:t xml:space="preserve"> / dem gewissen schwerlich / </w:t>
      </w:r>
      <w:proofErr w:type="spellStart"/>
      <w:r>
        <w:t>endtledigen</w:t>
      </w:r>
      <w:proofErr w:type="spellEnd"/>
      <w:r>
        <w:t xml:space="preserve"> / </w:t>
      </w:r>
      <w:proofErr w:type="spellStart"/>
      <w:r>
        <w:t>Got</w:t>
      </w:r>
      <w:proofErr w:type="spellEnd"/>
      <w:r>
        <w:t xml:space="preserve"> </w:t>
      </w:r>
      <w:proofErr w:type="spellStart"/>
      <w:r>
        <w:t>geb</w:t>
      </w:r>
      <w:proofErr w:type="spellEnd"/>
      <w:r>
        <w:t xml:space="preserve"> uns allen seinen </w:t>
      </w:r>
      <w:proofErr w:type="spellStart"/>
      <w:r>
        <w:t>geyst</w:t>
      </w:r>
      <w:proofErr w:type="spellEnd"/>
      <w:r>
        <w:t xml:space="preserve"> und </w:t>
      </w:r>
      <w:proofErr w:type="spellStart"/>
      <w:r>
        <w:t>gnad</w:t>
      </w:r>
      <w:proofErr w:type="spellEnd"/>
      <w:r>
        <w:t xml:space="preserve"> Amen. </w:t>
      </w:r>
    </w:p>
    <w:p w14:paraId="0C356BCA" w14:textId="77777777" w:rsidR="004D00F1" w:rsidRDefault="004D00F1" w:rsidP="004D00F1">
      <w:pPr>
        <w:pStyle w:val="StandardWeb"/>
      </w:pPr>
      <w:r>
        <w:t xml:space="preserve">S. Paulus in der j. Epistel Thes. </w:t>
      </w:r>
      <w:proofErr w:type="spellStart"/>
      <w:r>
        <w:t>iiij</w:t>
      </w:r>
      <w:proofErr w:type="spellEnd"/>
      <w:r>
        <w:t xml:space="preserve">. </w:t>
      </w:r>
    </w:p>
    <w:p w14:paraId="7874DC6D" w14:textId="57FC554F" w:rsidR="004D00F1" w:rsidRDefault="004D00F1" w:rsidP="004D00F1">
      <w:pPr>
        <w:pStyle w:val="StandardWeb"/>
      </w:pPr>
      <w:r>
        <w:t xml:space="preserve">Ich </w:t>
      </w:r>
      <w:proofErr w:type="spellStart"/>
      <w:r>
        <w:t>wil</w:t>
      </w:r>
      <w:proofErr w:type="spellEnd"/>
      <w:r>
        <w:t xml:space="preserve"> nicht </w:t>
      </w:r>
      <w:proofErr w:type="spellStart"/>
      <w:r>
        <w:t>brüder</w:t>
      </w:r>
      <w:proofErr w:type="spellEnd"/>
      <w:r>
        <w:t xml:space="preserve"> (spricht Paulus) das </w:t>
      </w:r>
      <w:proofErr w:type="spellStart"/>
      <w:r>
        <w:t>jr</w:t>
      </w:r>
      <w:proofErr w:type="spellEnd"/>
      <w:r>
        <w:t xml:space="preserve"> unwissend </w:t>
      </w:r>
      <w:proofErr w:type="spellStart"/>
      <w:r>
        <w:t>seyt</w:t>
      </w:r>
      <w:proofErr w:type="spellEnd"/>
      <w:r>
        <w:t xml:space="preserve"> / von denen die </w:t>
      </w:r>
      <w:proofErr w:type="spellStart"/>
      <w:r>
        <w:t>enschlaffen</w:t>
      </w:r>
      <w:proofErr w:type="spellEnd"/>
      <w:r>
        <w:t xml:space="preserve"> sein / uff das </w:t>
      </w:r>
      <w:proofErr w:type="spellStart"/>
      <w:r>
        <w:t>jr</w:t>
      </w:r>
      <w:proofErr w:type="spellEnd"/>
      <w:r>
        <w:t xml:space="preserve"> euch nicht </w:t>
      </w:r>
      <w:proofErr w:type="spellStart"/>
      <w:r>
        <w:t>betruebt</w:t>
      </w:r>
      <w:proofErr w:type="spellEnd"/>
      <w:r>
        <w:t xml:space="preserve"> wie die andern sich betrieben / die kein </w:t>
      </w:r>
      <w:proofErr w:type="spellStart"/>
      <w:r>
        <w:t>hoffnung</w:t>
      </w:r>
      <w:proofErr w:type="spellEnd"/>
      <w:r>
        <w:t xml:space="preserve"> tragen / Dann so wir </w:t>
      </w:r>
      <w:proofErr w:type="spellStart"/>
      <w:r>
        <w:t>gleuben</w:t>
      </w:r>
      <w:proofErr w:type="spellEnd"/>
      <w:r>
        <w:t xml:space="preserve"> das Christus gestorben </w:t>
      </w:r>
      <w:proofErr w:type="spellStart"/>
      <w:r>
        <w:t>unnd</w:t>
      </w:r>
      <w:proofErr w:type="spellEnd"/>
      <w:r>
        <w:t xml:space="preserve"> </w:t>
      </w:r>
      <w:proofErr w:type="spellStart"/>
      <w:r>
        <w:t>aufferstnaden</w:t>
      </w:r>
      <w:proofErr w:type="spellEnd"/>
      <w:r>
        <w:t xml:space="preserve"> ist / Also </w:t>
      </w:r>
      <w:proofErr w:type="spellStart"/>
      <w:r>
        <w:t>wirt</w:t>
      </w:r>
      <w:proofErr w:type="spellEnd"/>
      <w:r>
        <w:t xml:space="preserve"> auch </w:t>
      </w:r>
      <w:proofErr w:type="spellStart"/>
      <w:r>
        <w:t>got</w:t>
      </w:r>
      <w:proofErr w:type="spellEnd"/>
      <w:r>
        <w:t xml:space="preserve"> die / so durch Christum entschlafen sein / mit </w:t>
      </w:r>
      <w:proofErr w:type="spellStart"/>
      <w:r>
        <w:t>jm</w:t>
      </w:r>
      <w:proofErr w:type="spellEnd"/>
      <w:r>
        <w:t xml:space="preserve"> </w:t>
      </w:r>
      <w:proofErr w:type="spellStart"/>
      <w:r>
        <w:t>furen</w:t>
      </w:r>
      <w:proofErr w:type="spellEnd"/>
      <w:r>
        <w:t xml:space="preserve">. Dann das sag wir euch im </w:t>
      </w:r>
      <w:proofErr w:type="spellStart"/>
      <w:r>
        <w:t>wort</w:t>
      </w:r>
      <w:proofErr w:type="spellEnd"/>
      <w:r>
        <w:t xml:space="preserve"> </w:t>
      </w:r>
      <w:proofErr w:type="spellStart"/>
      <w:r>
        <w:t>gottis</w:t>
      </w:r>
      <w:proofErr w:type="spellEnd"/>
      <w:r>
        <w:t xml:space="preserve"> / das wir / die lebendig und </w:t>
      </w:r>
      <w:proofErr w:type="spellStart"/>
      <w:r>
        <w:t>uberbleyben</w:t>
      </w:r>
      <w:proofErr w:type="spellEnd"/>
      <w:r>
        <w:t xml:space="preserve"> werden / in d’ </w:t>
      </w:r>
      <w:proofErr w:type="spellStart"/>
      <w:r>
        <w:t>zukunfft</w:t>
      </w:r>
      <w:proofErr w:type="spellEnd"/>
      <w:r>
        <w:t xml:space="preserve"> des </w:t>
      </w:r>
      <w:proofErr w:type="spellStart"/>
      <w:r>
        <w:t>herren</w:t>
      </w:r>
      <w:proofErr w:type="spellEnd"/>
      <w:r>
        <w:t xml:space="preserve"> / mit nichte werden </w:t>
      </w:r>
      <w:proofErr w:type="spellStart"/>
      <w:r>
        <w:t>fürkommen</w:t>
      </w:r>
      <w:proofErr w:type="spellEnd"/>
      <w:r>
        <w:t xml:space="preserve"> / die so </w:t>
      </w:r>
      <w:proofErr w:type="spellStart"/>
      <w:r>
        <w:t>geschlaffen</w:t>
      </w:r>
      <w:proofErr w:type="spellEnd"/>
      <w:r>
        <w:t xml:space="preserve"> haben / Wann </w:t>
      </w:r>
      <w:proofErr w:type="spellStart"/>
      <w:r>
        <w:t>warumb</w:t>
      </w:r>
      <w:proofErr w:type="spellEnd"/>
      <w:r>
        <w:t xml:space="preserve"> der </w:t>
      </w:r>
      <w:proofErr w:type="spellStart"/>
      <w:r>
        <w:t>herr</w:t>
      </w:r>
      <w:proofErr w:type="spellEnd"/>
      <w:r>
        <w:t xml:space="preserve"> selbst </w:t>
      </w:r>
      <w:proofErr w:type="spellStart"/>
      <w:r>
        <w:t>wirt</w:t>
      </w:r>
      <w:proofErr w:type="spellEnd"/>
      <w:r>
        <w:t xml:space="preserve"> vom </w:t>
      </w:r>
      <w:proofErr w:type="spellStart"/>
      <w:r>
        <w:t>hymel</w:t>
      </w:r>
      <w:proofErr w:type="spellEnd"/>
      <w:r>
        <w:t xml:space="preserve"> absteigen / im </w:t>
      </w:r>
      <w:proofErr w:type="spellStart"/>
      <w:r>
        <w:t>geheyß</w:t>
      </w:r>
      <w:proofErr w:type="spellEnd"/>
      <w:r>
        <w:t xml:space="preserve"> und </w:t>
      </w:r>
      <w:proofErr w:type="spellStart"/>
      <w:r>
        <w:t>stymm</w:t>
      </w:r>
      <w:proofErr w:type="spellEnd"/>
      <w:r>
        <w:t xml:space="preserve"> eines </w:t>
      </w:r>
      <w:proofErr w:type="spellStart"/>
      <w:r>
        <w:t>ertzengels</w:t>
      </w:r>
      <w:proofErr w:type="spellEnd"/>
      <w:r>
        <w:t xml:space="preserve"> / </w:t>
      </w:r>
      <w:proofErr w:type="spellStart"/>
      <w:r>
        <w:t>unn</w:t>
      </w:r>
      <w:proofErr w:type="spellEnd"/>
      <w:r>
        <w:t xml:space="preserve"> der </w:t>
      </w:r>
      <w:proofErr w:type="spellStart"/>
      <w:r>
        <w:t>busaunen</w:t>
      </w:r>
      <w:proofErr w:type="spellEnd"/>
      <w:r>
        <w:t xml:space="preserve"> </w:t>
      </w:r>
      <w:proofErr w:type="spellStart"/>
      <w:r>
        <w:t>gottis</w:t>
      </w:r>
      <w:proofErr w:type="spellEnd"/>
      <w:r>
        <w:t xml:space="preserve"> und als dann werden die in Christo versterben / erstlich </w:t>
      </w:r>
      <w:proofErr w:type="spellStart"/>
      <w:r>
        <w:t>auffstehen</w:t>
      </w:r>
      <w:proofErr w:type="spellEnd"/>
      <w:r>
        <w:t xml:space="preserve">. Darnach werden wir lebendige </w:t>
      </w:r>
      <w:proofErr w:type="spellStart"/>
      <w:r>
        <w:t>unn</w:t>
      </w:r>
      <w:proofErr w:type="spellEnd"/>
      <w:r>
        <w:t xml:space="preserve"> </w:t>
      </w:r>
      <w:proofErr w:type="spellStart"/>
      <w:r>
        <w:t>uberbehaltene</w:t>
      </w:r>
      <w:proofErr w:type="spellEnd"/>
      <w:r>
        <w:t xml:space="preserve"> </w:t>
      </w:r>
      <w:proofErr w:type="spellStart"/>
      <w:r>
        <w:t>menschen</w:t>
      </w:r>
      <w:proofErr w:type="spellEnd"/>
      <w:r>
        <w:t xml:space="preserve"> / zugleich mit den </w:t>
      </w:r>
      <w:proofErr w:type="spellStart"/>
      <w:r>
        <w:t>aufferstanden</w:t>
      </w:r>
      <w:proofErr w:type="spellEnd"/>
      <w:r>
        <w:t xml:space="preserve"> </w:t>
      </w:r>
      <w:proofErr w:type="spellStart"/>
      <w:r>
        <w:t>enzukt</w:t>
      </w:r>
      <w:proofErr w:type="spellEnd"/>
      <w:r>
        <w:t xml:space="preserve"> und im </w:t>
      </w:r>
      <w:proofErr w:type="spellStart"/>
      <w:r>
        <w:t>gewulcken</w:t>
      </w:r>
      <w:proofErr w:type="spellEnd"/>
      <w:r>
        <w:t xml:space="preserve"> Christo entgegen kommen / also allzeit mit dem </w:t>
      </w:r>
      <w:proofErr w:type="spellStart"/>
      <w:r>
        <w:t>herren</w:t>
      </w:r>
      <w:proofErr w:type="spellEnd"/>
      <w:r>
        <w:t xml:space="preserve"> bleiben. Derhalben </w:t>
      </w:r>
      <w:proofErr w:type="spellStart"/>
      <w:r>
        <w:t>troest</w:t>
      </w:r>
      <w:proofErr w:type="spellEnd"/>
      <w:r>
        <w:t xml:space="preserve"> einer den andern in </w:t>
      </w:r>
      <w:proofErr w:type="spellStart"/>
      <w:r>
        <w:t>disem</w:t>
      </w:r>
      <w:proofErr w:type="spellEnd"/>
      <w:r>
        <w:t xml:space="preserve"> worten / Das ist die </w:t>
      </w:r>
      <w:proofErr w:type="spellStart"/>
      <w:r>
        <w:t>epistel</w:t>
      </w:r>
      <w:proofErr w:type="spellEnd"/>
      <w:r>
        <w:t xml:space="preserve"> / welche die </w:t>
      </w:r>
      <w:proofErr w:type="spellStart"/>
      <w:r>
        <w:t>vormeynte</w:t>
      </w:r>
      <w:proofErr w:type="spellEnd"/>
      <w:r>
        <w:t xml:space="preserve"> Christliche </w:t>
      </w:r>
      <w:proofErr w:type="spellStart"/>
      <w:r>
        <w:t>kirche</w:t>
      </w:r>
      <w:proofErr w:type="spellEnd"/>
      <w:r>
        <w:t xml:space="preserve"> den </w:t>
      </w:r>
      <w:proofErr w:type="spellStart"/>
      <w:r>
        <w:t>selen</w:t>
      </w:r>
      <w:proofErr w:type="spellEnd"/>
      <w:r>
        <w:t xml:space="preserve"> zu </w:t>
      </w:r>
      <w:proofErr w:type="spellStart"/>
      <w:r>
        <w:t>hilff</w:t>
      </w:r>
      <w:proofErr w:type="spellEnd"/>
      <w:r>
        <w:t xml:space="preserve"> und </w:t>
      </w:r>
      <w:proofErr w:type="spellStart"/>
      <w:r>
        <w:t>trost</w:t>
      </w:r>
      <w:proofErr w:type="spellEnd"/>
      <w:r>
        <w:t xml:space="preserve"> / </w:t>
      </w:r>
      <w:proofErr w:type="spellStart"/>
      <w:r>
        <w:t>gestatt</w:t>
      </w:r>
      <w:proofErr w:type="spellEnd"/>
      <w:r>
        <w:t xml:space="preserve"> </w:t>
      </w:r>
      <w:proofErr w:type="spellStart"/>
      <w:r>
        <w:t>zulesen</w:t>
      </w:r>
      <w:proofErr w:type="spellEnd"/>
      <w:r>
        <w:t xml:space="preserve"> </w:t>
      </w:r>
      <w:proofErr w:type="spellStart"/>
      <w:r>
        <w:t>unn</w:t>
      </w:r>
      <w:proofErr w:type="spellEnd"/>
      <w:r>
        <w:t xml:space="preserve"> </w:t>
      </w:r>
      <w:proofErr w:type="spellStart"/>
      <w:r>
        <w:t>zusingen</w:t>
      </w:r>
      <w:proofErr w:type="spellEnd"/>
      <w:r>
        <w:t xml:space="preserve">. Dieselbige </w:t>
      </w:r>
      <w:proofErr w:type="spellStart"/>
      <w:r>
        <w:t>epistel</w:t>
      </w:r>
      <w:proofErr w:type="spellEnd"/>
      <w:r>
        <w:t xml:space="preserve"> </w:t>
      </w:r>
      <w:proofErr w:type="spellStart"/>
      <w:r>
        <w:t>helt</w:t>
      </w:r>
      <w:proofErr w:type="spellEnd"/>
      <w:r>
        <w:t xml:space="preserve"> </w:t>
      </w:r>
      <w:proofErr w:type="spellStart"/>
      <w:r>
        <w:t>zweyerlai</w:t>
      </w:r>
      <w:proofErr w:type="spellEnd"/>
      <w:r>
        <w:t xml:space="preserve"> </w:t>
      </w:r>
      <w:proofErr w:type="spellStart"/>
      <w:r>
        <w:t>sententz</w:t>
      </w:r>
      <w:proofErr w:type="spellEnd"/>
      <w:r>
        <w:t xml:space="preserve"> oder </w:t>
      </w:r>
      <w:proofErr w:type="spellStart"/>
      <w:r>
        <w:t>urteyl</w:t>
      </w:r>
      <w:proofErr w:type="spellEnd"/>
      <w:r>
        <w:t xml:space="preserve"> in sich. Einen den sie in </w:t>
      </w:r>
      <w:proofErr w:type="spellStart"/>
      <w:r>
        <w:t>sonderheit</w:t>
      </w:r>
      <w:proofErr w:type="spellEnd"/>
      <w:r>
        <w:t xml:space="preserve"> </w:t>
      </w:r>
      <w:proofErr w:type="spellStart"/>
      <w:r>
        <w:t>wil</w:t>
      </w:r>
      <w:proofErr w:type="spellEnd"/>
      <w:r>
        <w:t xml:space="preserve"> </w:t>
      </w:r>
      <w:proofErr w:type="spellStart"/>
      <w:r>
        <w:t>beschliessen</w:t>
      </w:r>
      <w:proofErr w:type="spellEnd"/>
      <w:r>
        <w:t xml:space="preserve">. Den andern der </w:t>
      </w:r>
      <w:proofErr w:type="spellStart"/>
      <w:r>
        <w:t>begrifffen</w:t>
      </w:r>
      <w:proofErr w:type="spellEnd"/>
      <w:r>
        <w:t xml:space="preserve"> und </w:t>
      </w:r>
      <w:proofErr w:type="spellStart"/>
      <w:r>
        <w:t>verporgen</w:t>
      </w:r>
      <w:proofErr w:type="spellEnd"/>
      <w:r>
        <w:t xml:space="preserve"> ist. Der erst steht hie in / das wir sollen wissen das wir unsere freund / so </w:t>
      </w:r>
      <w:proofErr w:type="spellStart"/>
      <w:r>
        <w:t>vil</w:t>
      </w:r>
      <w:proofErr w:type="spellEnd"/>
      <w:r>
        <w:t xml:space="preserve"> </w:t>
      </w:r>
      <w:proofErr w:type="spellStart"/>
      <w:r>
        <w:t>jr</w:t>
      </w:r>
      <w:proofErr w:type="spellEnd"/>
      <w:r>
        <w:t xml:space="preserve"> in Christo verstorben / werden </w:t>
      </w:r>
      <w:proofErr w:type="spellStart"/>
      <w:r>
        <w:t>widerumb</w:t>
      </w:r>
      <w:proofErr w:type="spellEnd"/>
      <w:r>
        <w:t xml:space="preserve"> haben. Derwegen sollen wir nicht </w:t>
      </w:r>
      <w:proofErr w:type="spellStart"/>
      <w:r>
        <w:t>betruebt</w:t>
      </w:r>
      <w:proofErr w:type="spellEnd"/>
      <w:r>
        <w:t xml:space="preserve"> werden / als die </w:t>
      </w:r>
      <w:proofErr w:type="spellStart"/>
      <w:r>
        <w:t>jhenen</w:t>
      </w:r>
      <w:proofErr w:type="spellEnd"/>
      <w:r>
        <w:t xml:space="preserve"> / so keinen </w:t>
      </w:r>
      <w:proofErr w:type="spellStart"/>
      <w:r>
        <w:t>bewuest</w:t>
      </w:r>
      <w:proofErr w:type="spellEnd"/>
      <w:r>
        <w:t xml:space="preserve"> haben </w:t>
      </w:r>
      <w:proofErr w:type="spellStart"/>
      <w:r>
        <w:t>vond</w:t>
      </w:r>
      <w:proofErr w:type="spellEnd"/>
      <w:r>
        <w:t xml:space="preserve"> er </w:t>
      </w:r>
      <w:proofErr w:type="spellStart"/>
      <w:r>
        <w:t>aufferstehung</w:t>
      </w:r>
      <w:proofErr w:type="spellEnd"/>
      <w:r>
        <w:t xml:space="preserve">. Dann </w:t>
      </w:r>
      <w:proofErr w:type="spellStart"/>
      <w:r>
        <w:t>jr</w:t>
      </w:r>
      <w:proofErr w:type="spellEnd"/>
      <w:r>
        <w:t xml:space="preserve"> </w:t>
      </w:r>
      <w:proofErr w:type="spellStart"/>
      <w:r>
        <w:t>solt</w:t>
      </w:r>
      <w:proofErr w:type="spellEnd"/>
      <w:r>
        <w:t xml:space="preserve"> wissen (spricht Paulus) das </w:t>
      </w:r>
      <w:proofErr w:type="spellStart"/>
      <w:r>
        <w:t>jr</w:t>
      </w:r>
      <w:proofErr w:type="spellEnd"/>
      <w:r>
        <w:t xml:space="preserve"> mit den verstorben in Christo werdet </w:t>
      </w:r>
      <w:proofErr w:type="spellStart"/>
      <w:r>
        <w:t>auffgezuckt</w:t>
      </w:r>
      <w:proofErr w:type="spellEnd"/>
      <w:r>
        <w:t xml:space="preserve"> und Christo entgegen kommen und stets mit dem </w:t>
      </w:r>
      <w:proofErr w:type="spellStart"/>
      <w:r>
        <w:t>herren</w:t>
      </w:r>
      <w:proofErr w:type="spellEnd"/>
      <w:r>
        <w:t xml:space="preserve"> </w:t>
      </w:r>
      <w:proofErr w:type="spellStart"/>
      <w:r>
        <w:t>bleyben</w:t>
      </w:r>
      <w:proofErr w:type="spellEnd"/>
      <w:r>
        <w:t xml:space="preserve">. Ist das nicht ein </w:t>
      </w:r>
      <w:proofErr w:type="spellStart"/>
      <w:r>
        <w:t>mechtiger</w:t>
      </w:r>
      <w:proofErr w:type="spellEnd"/>
      <w:r>
        <w:t xml:space="preserve"> </w:t>
      </w:r>
      <w:proofErr w:type="spellStart"/>
      <w:r>
        <w:t>unn</w:t>
      </w:r>
      <w:proofErr w:type="spellEnd"/>
      <w:r>
        <w:t xml:space="preserve"> </w:t>
      </w:r>
      <w:proofErr w:type="spellStart"/>
      <w:r>
        <w:t>getrewer</w:t>
      </w:r>
      <w:proofErr w:type="spellEnd"/>
      <w:r>
        <w:t xml:space="preserve"> </w:t>
      </w:r>
      <w:proofErr w:type="spellStart"/>
      <w:r>
        <w:t>trost</w:t>
      </w:r>
      <w:proofErr w:type="spellEnd"/>
      <w:r>
        <w:t xml:space="preserve"> / welcher </w:t>
      </w:r>
      <w:proofErr w:type="spellStart"/>
      <w:r>
        <w:t>moecht</w:t>
      </w:r>
      <w:proofErr w:type="spellEnd"/>
      <w:r>
        <w:t xml:space="preserve"> sich </w:t>
      </w:r>
      <w:proofErr w:type="spellStart"/>
      <w:r>
        <w:t>bekuemmern</w:t>
      </w:r>
      <w:proofErr w:type="spellEnd"/>
      <w:r>
        <w:t xml:space="preserve"> oder betrüben </w:t>
      </w:r>
      <w:proofErr w:type="spellStart"/>
      <w:r>
        <w:t>umb</w:t>
      </w:r>
      <w:proofErr w:type="spellEnd"/>
      <w:r>
        <w:t xml:space="preserve"> seinen </w:t>
      </w:r>
      <w:proofErr w:type="spellStart"/>
      <w:r>
        <w:t>glaubigen</w:t>
      </w:r>
      <w:proofErr w:type="spellEnd"/>
      <w:r>
        <w:t xml:space="preserve"> </w:t>
      </w:r>
      <w:proofErr w:type="spellStart"/>
      <w:r>
        <w:t>vatter</w:t>
      </w:r>
      <w:proofErr w:type="spellEnd"/>
      <w:r>
        <w:t xml:space="preserve"> oder </w:t>
      </w:r>
      <w:proofErr w:type="spellStart"/>
      <w:r>
        <w:t>mtuter</w:t>
      </w:r>
      <w:proofErr w:type="spellEnd"/>
      <w:r>
        <w:t xml:space="preserve"> / </w:t>
      </w:r>
      <w:proofErr w:type="spellStart"/>
      <w:r>
        <w:t>umb</w:t>
      </w:r>
      <w:proofErr w:type="spellEnd"/>
      <w:r>
        <w:t xml:space="preserve"> sein liebes </w:t>
      </w:r>
      <w:proofErr w:type="spellStart"/>
      <w:r>
        <w:t>weib</w:t>
      </w:r>
      <w:proofErr w:type="spellEnd"/>
      <w:r>
        <w:t xml:space="preserve"> / gehorsame </w:t>
      </w:r>
      <w:proofErr w:type="spellStart"/>
      <w:r>
        <w:t>kinder</w:t>
      </w:r>
      <w:proofErr w:type="spellEnd"/>
      <w:r>
        <w:t xml:space="preserve"> / oder </w:t>
      </w:r>
      <w:proofErr w:type="spellStart"/>
      <w:r>
        <w:t>umb</w:t>
      </w:r>
      <w:proofErr w:type="spellEnd"/>
      <w:r>
        <w:t xml:space="preserve"> andere freunde? wann er ein </w:t>
      </w:r>
      <w:proofErr w:type="spellStart"/>
      <w:r>
        <w:t>sollche</w:t>
      </w:r>
      <w:proofErr w:type="spellEnd"/>
      <w:r>
        <w:t xml:space="preserve"> </w:t>
      </w:r>
      <w:proofErr w:type="spellStart"/>
      <w:r>
        <w:t>froeliche</w:t>
      </w:r>
      <w:proofErr w:type="spellEnd"/>
      <w:r>
        <w:t xml:space="preserve"> </w:t>
      </w:r>
      <w:proofErr w:type="spellStart"/>
      <w:r>
        <w:t>unnd</w:t>
      </w:r>
      <w:proofErr w:type="spellEnd"/>
      <w:r>
        <w:t xml:space="preserve"> </w:t>
      </w:r>
      <w:proofErr w:type="spellStart"/>
      <w:r>
        <w:t>hochschetzige</w:t>
      </w:r>
      <w:proofErr w:type="spellEnd"/>
      <w:r>
        <w:t xml:space="preserve"> </w:t>
      </w:r>
      <w:proofErr w:type="spellStart"/>
      <w:r>
        <w:t>hoffnung</w:t>
      </w:r>
      <w:proofErr w:type="spellEnd"/>
      <w:r>
        <w:t xml:space="preserve"> hat / das er </w:t>
      </w:r>
      <w:proofErr w:type="spellStart"/>
      <w:r>
        <w:t>weyß</w:t>
      </w:r>
      <w:proofErr w:type="spellEnd"/>
      <w:r>
        <w:t xml:space="preserve"> </w:t>
      </w:r>
      <w:proofErr w:type="spellStart"/>
      <w:r>
        <w:t>unnd</w:t>
      </w:r>
      <w:proofErr w:type="spellEnd"/>
      <w:r>
        <w:t xml:space="preserve"> verstehet / das er nicht </w:t>
      </w:r>
      <w:proofErr w:type="spellStart"/>
      <w:r>
        <w:t>allain</w:t>
      </w:r>
      <w:proofErr w:type="spellEnd"/>
      <w:r>
        <w:t xml:space="preserve"> seine </w:t>
      </w:r>
      <w:proofErr w:type="spellStart"/>
      <w:r>
        <w:t>freundt</w:t>
      </w:r>
      <w:proofErr w:type="spellEnd"/>
      <w:r>
        <w:t xml:space="preserve"> </w:t>
      </w:r>
      <w:proofErr w:type="spellStart"/>
      <w:r>
        <w:t>widerumb</w:t>
      </w:r>
      <w:proofErr w:type="spellEnd"/>
      <w:r>
        <w:t xml:space="preserve"> </w:t>
      </w:r>
      <w:proofErr w:type="spellStart"/>
      <w:r>
        <w:t>wirt</w:t>
      </w:r>
      <w:proofErr w:type="spellEnd"/>
      <w:r>
        <w:t xml:space="preserve"> erlangen / </w:t>
      </w:r>
      <w:proofErr w:type="spellStart"/>
      <w:r>
        <w:t>sonder</w:t>
      </w:r>
      <w:proofErr w:type="spellEnd"/>
      <w:r>
        <w:t xml:space="preserve"> das er darzu mit seinen freunden </w:t>
      </w:r>
      <w:proofErr w:type="spellStart"/>
      <w:r>
        <w:t>wirt</w:t>
      </w:r>
      <w:proofErr w:type="spellEnd"/>
      <w:r>
        <w:t xml:space="preserve"> im </w:t>
      </w:r>
      <w:proofErr w:type="spellStart"/>
      <w:r>
        <w:t>gewulken</w:t>
      </w:r>
      <w:proofErr w:type="spellEnd"/>
      <w:r>
        <w:t xml:space="preserve"> </w:t>
      </w:r>
      <w:proofErr w:type="spellStart"/>
      <w:r>
        <w:t>auffgezuckt</w:t>
      </w:r>
      <w:proofErr w:type="spellEnd"/>
      <w:r>
        <w:t xml:space="preserve"> / und Christo entgegen </w:t>
      </w:r>
      <w:proofErr w:type="spellStart"/>
      <w:r>
        <w:t>faren</w:t>
      </w:r>
      <w:proofErr w:type="spellEnd"/>
      <w:r>
        <w:t xml:space="preserve"> / und ewiglich neben </w:t>
      </w:r>
      <w:proofErr w:type="spellStart"/>
      <w:r>
        <w:t>jnen</w:t>
      </w:r>
      <w:proofErr w:type="spellEnd"/>
      <w:r>
        <w:t xml:space="preserve"> / mit dem </w:t>
      </w:r>
      <w:proofErr w:type="spellStart"/>
      <w:r>
        <w:t>herren</w:t>
      </w:r>
      <w:proofErr w:type="spellEnd"/>
      <w:r>
        <w:t xml:space="preserve"> Jesu Christo </w:t>
      </w:r>
      <w:proofErr w:type="spellStart"/>
      <w:r>
        <w:t>bleyben</w:t>
      </w:r>
      <w:proofErr w:type="spellEnd"/>
      <w:r>
        <w:t xml:space="preserve"> / das ist ein </w:t>
      </w:r>
      <w:proofErr w:type="spellStart"/>
      <w:r>
        <w:t>guldener</w:t>
      </w:r>
      <w:proofErr w:type="spellEnd"/>
      <w:r>
        <w:t xml:space="preserve"> </w:t>
      </w:r>
      <w:proofErr w:type="spellStart"/>
      <w:r>
        <w:t>gewunschter</w:t>
      </w:r>
      <w:proofErr w:type="spellEnd"/>
      <w:r>
        <w:t xml:space="preserve"> </w:t>
      </w:r>
      <w:proofErr w:type="spellStart"/>
      <w:r>
        <w:t>trost</w:t>
      </w:r>
      <w:proofErr w:type="spellEnd"/>
      <w:r>
        <w:t xml:space="preserve"> / welchen ein Christ dem ander </w:t>
      </w:r>
      <w:proofErr w:type="spellStart"/>
      <w:r>
        <w:t>sol</w:t>
      </w:r>
      <w:proofErr w:type="spellEnd"/>
      <w:r>
        <w:t xml:space="preserve"> </w:t>
      </w:r>
      <w:proofErr w:type="spellStart"/>
      <w:r>
        <w:t>verkundigen</w:t>
      </w:r>
      <w:proofErr w:type="spellEnd"/>
      <w:r>
        <w:t xml:space="preserve">. Nun </w:t>
      </w:r>
      <w:proofErr w:type="spellStart"/>
      <w:r>
        <w:t>moecht</w:t>
      </w:r>
      <w:proofErr w:type="spellEnd"/>
      <w:r>
        <w:t xml:space="preserve"> einer fragen / welche die andern werden </w:t>
      </w:r>
      <w:proofErr w:type="spellStart"/>
      <w:r>
        <w:t>fürkomen</w:t>
      </w:r>
      <w:proofErr w:type="spellEnd"/>
      <w:r>
        <w:t xml:space="preserve"> / </w:t>
      </w:r>
      <w:proofErr w:type="spellStart"/>
      <w:r>
        <w:t>Darauff</w:t>
      </w:r>
      <w:proofErr w:type="spellEnd"/>
      <w:r>
        <w:t xml:space="preserve"> spricht Paulus </w:t>
      </w:r>
      <w:proofErr w:type="spellStart"/>
      <w:r>
        <w:t>unn</w:t>
      </w:r>
      <w:proofErr w:type="spellEnd"/>
      <w:r>
        <w:t xml:space="preserve"> </w:t>
      </w:r>
      <w:proofErr w:type="spellStart"/>
      <w:r>
        <w:t>antwort</w:t>
      </w:r>
      <w:proofErr w:type="spellEnd"/>
      <w:r>
        <w:t xml:space="preserve"> in einem </w:t>
      </w:r>
      <w:proofErr w:type="spellStart"/>
      <w:r>
        <w:t>wort</w:t>
      </w:r>
      <w:proofErr w:type="spellEnd"/>
      <w:r>
        <w:t xml:space="preserve"> </w:t>
      </w:r>
      <w:proofErr w:type="spellStart"/>
      <w:r>
        <w:t>gottis</w:t>
      </w:r>
      <w:proofErr w:type="spellEnd"/>
      <w:r>
        <w:t xml:space="preserve"> / Also / Wir lebendigen werden die verstorbene in Christo </w:t>
      </w:r>
      <w:proofErr w:type="spellStart"/>
      <w:r>
        <w:t>nit</w:t>
      </w:r>
      <w:proofErr w:type="spellEnd"/>
      <w:r>
        <w:t xml:space="preserve"> </w:t>
      </w:r>
      <w:proofErr w:type="spellStart"/>
      <w:r>
        <w:t>fürfarenn</w:t>
      </w:r>
      <w:proofErr w:type="spellEnd"/>
      <w:r>
        <w:t xml:space="preserve"> oder </w:t>
      </w:r>
      <w:proofErr w:type="spellStart"/>
      <w:r>
        <w:t>ubereylen</w:t>
      </w:r>
      <w:proofErr w:type="spellEnd"/>
      <w:r>
        <w:t xml:space="preserve"> in der </w:t>
      </w:r>
      <w:proofErr w:type="spellStart"/>
      <w:r>
        <w:t>gegenfart</w:t>
      </w:r>
      <w:proofErr w:type="spellEnd"/>
      <w:r>
        <w:t xml:space="preserve"> zu Christo / </w:t>
      </w:r>
      <w:proofErr w:type="spellStart"/>
      <w:r>
        <w:t>sonder</w:t>
      </w:r>
      <w:proofErr w:type="spellEnd"/>
      <w:r>
        <w:t xml:space="preserve"> es </w:t>
      </w:r>
      <w:proofErr w:type="spellStart"/>
      <w:r>
        <w:t>wirt</w:t>
      </w:r>
      <w:proofErr w:type="spellEnd"/>
      <w:r>
        <w:t xml:space="preserve"> also </w:t>
      </w:r>
      <w:proofErr w:type="spellStart"/>
      <w:r>
        <w:t>zugehn</w:t>
      </w:r>
      <w:proofErr w:type="spellEnd"/>
      <w:r>
        <w:t xml:space="preserve">. Der </w:t>
      </w:r>
      <w:proofErr w:type="spellStart"/>
      <w:r>
        <w:t>herr</w:t>
      </w:r>
      <w:proofErr w:type="spellEnd"/>
      <w:r>
        <w:t xml:space="preserve"> </w:t>
      </w:r>
      <w:proofErr w:type="spellStart"/>
      <w:r>
        <w:t>wirt</w:t>
      </w:r>
      <w:proofErr w:type="spellEnd"/>
      <w:r>
        <w:t xml:space="preserve"> im </w:t>
      </w:r>
      <w:proofErr w:type="spellStart"/>
      <w:r>
        <w:t>geheyß</w:t>
      </w:r>
      <w:proofErr w:type="spellEnd"/>
      <w:r>
        <w:t xml:space="preserve"> </w:t>
      </w:r>
      <w:proofErr w:type="spellStart"/>
      <w:r>
        <w:t>unnd</w:t>
      </w:r>
      <w:proofErr w:type="spellEnd"/>
      <w:r>
        <w:t xml:space="preserve"> </w:t>
      </w:r>
      <w:proofErr w:type="spellStart"/>
      <w:r>
        <w:t>stym</w:t>
      </w:r>
      <w:proofErr w:type="spellEnd"/>
      <w:r>
        <w:t xml:space="preserve"> eines </w:t>
      </w:r>
      <w:proofErr w:type="spellStart"/>
      <w:r>
        <w:t>ertzengels</w:t>
      </w:r>
      <w:proofErr w:type="spellEnd"/>
      <w:r>
        <w:t xml:space="preserve"> kommen / </w:t>
      </w:r>
      <w:proofErr w:type="spellStart"/>
      <w:r>
        <w:t>unnd</w:t>
      </w:r>
      <w:proofErr w:type="spellEnd"/>
      <w:r>
        <w:t xml:space="preserve"> in einer </w:t>
      </w:r>
      <w:proofErr w:type="spellStart"/>
      <w:r>
        <w:t>busaunen</w:t>
      </w:r>
      <w:proofErr w:type="spellEnd"/>
      <w:r>
        <w:t xml:space="preserve"> vom </w:t>
      </w:r>
      <w:proofErr w:type="spellStart"/>
      <w:r>
        <w:t>himel</w:t>
      </w:r>
      <w:proofErr w:type="spellEnd"/>
      <w:r>
        <w:t xml:space="preserve"> absteigen / </w:t>
      </w:r>
      <w:proofErr w:type="spellStart"/>
      <w:r>
        <w:t>unnd</w:t>
      </w:r>
      <w:proofErr w:type="spellEnd"/>
      <w:r>
        <w:t xml:space="preserve"> werden </w:t>
      </w:r>
      <w:proofErr w:type="spellStart"/>
      <w:r>
        <w:t>alßdann</w:t>
      </w:r>
      <w:proofErr w:type="spellEnd"/>
      <w:r>
        <w:t xml:space="preserve"> die verstorben in Christo </w:t>
      </w:r>
      <w:proofErr w:type="spellStart"/>
      <w:r>
        <w:t>widerumb</w:t>
      </w:r>
      <w:proofErr w:type="spellEnd"/>
      <w:r>
        <w:t xml:space="preserve"> </w:t>
      </w:r>
      <w:proofErr w:type="spellStart"/>
      <w:r>
        <w:t>auffstehen</w:t>
      </w:r>
      <w:proofErr w:type="spellEnd"/>
      <w:r>
        <w:t xml:space="preserve"> / Darnach werden wir auch zugleich mit </w:t>
      </w:r>
      <w:proofErr w:type="spellStart"/>
      <w:r>
        <w:t>jhenen</w:t>
      </w:r>
      <w:proofErr w:type="spellEnd"/>
      <w:r>
        <w:t xml:space="preserve"> </w:t>
      </w:r>
      <w:proofErr w:type="spellStart"/>
      <w:r>
        <w:t>auffgezuckt</w:t>
      </w:r>
      <w:proofErr w:type="spellEnd"/>
      <w:r>
        <w:t xml:space="preserve"> etc. Do </w:t>
      </w:r>
      <w:proofErr w:type="spellStart"/>
      <w:r>
        <w:t>hoeret</w:t>
      </w:r>
      <w:proofErr w:type="spellEnd"/>
      <w:r>
        <w:t xml:space="preserve"> </w:t>
      </w:r>
      <w:proofErr w:type="spellStart"/>
      <w:r>
        <w:t>jr</w:t>
      </w:r>
      <w:proofErr w:type="spellEnd"/>
      <w:r>
        <w:t xml:space="preserve"> </w:t>
      </w:r>
      <w:proofErr w:type="spellStart"/>
      <w:r>
        <w:t>freundt</w:t>
      </w:r>
      <w:proofErr w:type="spellEnd"/>
      <w:r>
        <w:t xml:space="preserve"> </w:t>
      </w:r>
      <w:proofErr w:type="spellStart"/>
      <w:r>
        <w:t>gottis</w:t>
      </w:r>
      <w:proofErr w:type="spellEnd"/>
      <w:r>
        <w:t xml:space="preserve"> / in welcher form maß </w:t>
      </w:r>
      <w:proofErr w:type="spellStart"/>
      <w:r>
        <w:t>unn</w:t>
      </w:r>
      <w:proofErr w:type="spellEnd"/>
      <w:r>
        <w:t xml:space="preserve"> weiß / das </w:t>
      </w:r>
      <w:proofErr w:type="spellStart"/>
      <w:r>
        <w:t>auffwecken</w:t>
      </w:r>
      <w:proofErr w:type="spellEnd"/>
      <w:r>
        <w:t xml:space="preserve"> </w:t>
      </w:r>
      <w:proofErr w:type="spellStart"/>
      <w:r>
        <w:t>wirt</w:t>
      </w:r>
      <w:proofErr w:type="spellEnd"/>
      <w:r>
        <w:t xml:space="preserve"> geschehen / nemlich in einer </w:t>
      </w:r>
      <w:proofErr w:type="spellStart"/>
      <w:r>
        <w:t>stym</w:t>
      </w:r>
      <w:proofErr w:type="spellEnd"/>
      <w:r>
        <w:t xml:space="preserve"> </w:t>
      </w:r>
      <w:proofErr w:type="spellStart"/>
      <w:r>
        <w:t>unn</w:t>
      </w:r>
      <w:proofErr w:type="spellEnd"/>
      <w:r>
        <w:t xml:space="preserve"> </w:t>
      </w:r>
      <w:proofErr w:type="spellStart"/>
      <w:r>
        <w:t>gedoene</w:t>
      </w:r>
      <w:proofErr w:type="spellEnd"/>
      <w:r>
        <w:t xml:space="preserve"> / dadurch </w:t>
      </w:r>
      <w:proofErr w:type="spellStart"/>
      <w:r>
        <w:t>wirt</w:t>
      </w:r>
      <w:proofErr w:type="spellEnd"/>
      <w:r>
        <w:t xml:space="preserve"> </w:t>
      </w:r>
      <w:proofErr w:type="spellStart"/>
      <w:r>
        <w:t>got</w:t>
      </w:r>
      <w:proofErr w:type="spellEnd"/>
      <w:r>
        <w:t xml:space="preserve"> sein </w:t>
      </w:r>
      <w:proofErr w:type="spellStart"/>
      <w:r>
        <w:t>almechtige</w:t>
      </w:r>
      <w:proofErr w:type="spellEnd"/>
      <w:r>
        <w:t xml:space="preserve"> </w:t>
      </w:r>
      <w:proofErr w:type="spellStart"/>
      <w:r>
        <w:t>sterck</w:t>
      </w:r>
      <w:proofErr w:type="spellEnd"/>
      <w:r>
        <w:t xml:space="preserve"> </w:t>
      </w:r>
      <w:proofErr w:type="spellStart"/>
      <w:r>
        <w:t>unn</w:t>
      </w:r>
      <w:proofErr w:type="spellEnd"/>
      <w:r>
        <w:t xml:space="preserve"> macht beweisen / </w:t>
      </w:r>
      <w:proofErr w:type="spellStart"/>
      <w:r>
        <w:t>unn</w:t>
      </w:r>
      <w:proofErr w:type="spellEnd"/>
      <w:r>
        <w:t xml:space="preserve"> </w:t>
      </w:r>
      <w:proofErr w:type="spellStart"/>
      <w:r>
        <w:t>anzeigung</w:t>
      </w:r>
      <w:proofErr w:type="spellEnd"/>
      <w:r>
        <w:t xml:space="preserve"> thun / das er d’ alt </w:t>
      </w:r>
      <w:proofErr w:type="spellStart"/>
      <w:r>
        <w:t>got</w:t>
      </w:r>
      <w:proofErr w:type="spellEnd"/>
      <w:r>
        <w:t xml:space="preserve"> ist / welcher alle ding in seinem </w:t>
      </w:r>
      <w:proofErr w:type="spellStart"/>
      <w:r>
        <w:t>wort</w:t>
      </w:r>
      <w:proofErr w:type="spellEnd"/>
      <w:r>
        <w:t xml:space="preserve"> wirket / schafft / bewegt </w:t>
      </w:r>
      <w:proofErr w:type="spellStart"/>
      <w:r>
        <w:t>helt</w:t>
      </w:r>
      <w:proofErr w:type="spellEnd"/>
      <w:r>
        <w:t xml:space="preserve"> </w:t>
      </w:r>
      <w:proofErr w:type="spellStart"/>
      <w:r>
        <w:t>unn</w:t>
      </w:r>
      <w:proofErr w:type="spellEnd"/>
      <w:r>
        <w:t xml:space="preserve"> ordnet / wie er </w:t>
      </w:r>
      <w:proofErr w:type="spellStart"/>
      <w:r>
        <w:t>wil</w:t>
      </w:r>
      <w:proofErr w:type="spellEnd"/>
      <w:r>
        <w:t xml:space="preserve"> / </w:t>
      </w:r>
      <w:proofErr w:type="spellStart"/>
      <w:r>
        <w:t>unn</w:t>
      </w:r>
      <w:proofErr w:type="spellEnd"/>
      <w:r>
        <w:t xml:space="preserve"> wann er </w:t>
      </w:r>
      <w:proofErr w:type="spellStart"/>
      <w:r>
        <w:t>wil</w:t>
      </w:r>
      <w:proofErr w:type="spellEnd"/>
      <w:r>
        <w:t xml:space="preserve">. </w:t>
      </w:r>
      <w:proofErr w:type="spellStart"/>
      <w:r>
        <w:t>Darumb</w:t>
      </w:r>
      <w:proofErr w:type="spellEnd"/>
      <w:r>
        <w:t xml:space="preserve"> ists ein </w:t>
      </w:r>
      <w:proofErr w:type="spellStart"/>
      <w:r>
        <w:t>uppige</w:t>
      </w:r>
      <w:proofErr w:type="spellEnd"/>
      <w:r>
        <w:t xml:space="preserve"> sorg </w:t>
      </w:r>
      <w:proofErr w:type="spellStart"/>
      <w:r>
        <w:t>unn</w:t>
      </w:r>
      <w:proofErr w:type="spellEnd"/>
      <w:r>
        <w:t xml:space="preserve"> </w:t>
      </w:r>
      <w:proofErr w:type="spellStart"/>
      <w:r>
        <w:t>bekemernuß</w:t>
      </w:r>
      <w:proofErr w:type="spellEnd"/>
      <w:r>
        <w:t xml:space="preserve"> / das man </w:t>
      </w:r>
      <w:proofErr w:type="spellStart"/>
      <w:r>
        <w:t>vil</w:t>
      </w:r>
      <w:proofErr w:type="spellEnd"/>
      <w:r>
        <w:t xml:space="preserve"> fragt / wie </w:t>
      </w:r>
      <w:proofErr w:type="spellStart"/>
      <w:r>
        <w:t>dz</w:t>
      </w:r>
      <w:proofErr w:type="spellEnd"/>
      <w:r>
        <w:t xml:space="preserve"> </w:t>
      </w:r>
      <w:proofErr w:type="spellStart"/>
      <w:r>
        <w:t>auffwecken</w:t>
      </w:r>
      <w:proofErr w:type="spellEnd"/>
      <w:r>
        <w:t xml:space="preserve"> </w:t>
      </w:r>
      <w:proofErr w:type="spellStart"/>
      <w:r>
        <w:t>wirt</w:t>
      </w:r>
      <w:proofErr w:type="spellEnd"/>
      <w:r>
        <w:t xml:space="preserve"> geschehen / Wann </w:t>
      </w:r>
      <w:proofErr w:type="spellStart"/>
      <w:r>
        <w:t>dy</w:t>
      </w:r>
      <w:proofErr w:type="spellEnd"/>
      <w:r>
        <w:t xml:space="preserve"> solche frag thun / </w:t>
      </w:r>
      <w:proofErr w:type="spellStart"/>
      <w:r>
        <w:t>dy</w:t>
      </w:r>
      <w:proofErr w:type="spellEnd"/>
      <w:r>
        <w:t xml:space="preserve"> </w:t>
      </w:r>
      <w:proofErr w:type="spellStart"/>
      <w:r>
        <w:t>v’gessen</w:t>
      </w:r>
      <w:proofErr w:type="spellEnd"/>
      <w:r>
        <w:t xml:space="preserve"> </w:t>
      </w:r>
      <w:proofErr w:type="spellStart"/>
      <w:r>
        <w:t>goetlicher</w:t>
      </w:r>
      <w:proofErr w:type="spellEnd"/>
      <w:r>
        <w:t xml:space="preserve"> macht </w:t>
      </w:r>
      <w:proofErr w:type="spellStart"/>
      <w:r>
        <w:t>unn</w:t>
      </w:r>
      <w:proofErr w:type="spellEnd"/>
      <w:r>
        <w:t xml:space="preserve"> wellen </w:t>
      </w:r>
      <w:proofErr w:type="spellStart"/>
      <w:r>
        <w:t>nit</w:t>
      </w:r>
      <w:proofErr w:type="spellEnd"/>
      <w:r>
        <w:t xml:space="preserve"> betrachten / </w:t>
      </w:r>
      <w:proofErr w:type="spellStart"/>
      <w:r>
        <w:t>dz</w:t>
      </w:r>
      <w:proofErr w:type="spellEnd"/>
      <w:r>
        <w:t xml:space="preserve"> </w:t>
      </w:r>
      <w:proofErr w:type="spellStart"/>
      <w:r>
        <w:t>got</w:t>
      </w:r>
      <w:proofErr w:type="spellEnd"/>
      <w:r>
        <w:t xml:space="preserve"> die </w:t>
      </w:r>
      <w:proofErr w:type="spellStart"/>
      <w:r>
        <w:t>umblauffende</w:t>
      </w:r>
      <w:proofErr w:type="spellEnd"/>
      <w:r>
        <w:t xml:space="preserve"> </w:t>
      </w:r>
      <w:proofErr w:type="spellStart"/>
      <w:r>
        <w:t>hymel</w:t>
      </w:r>
      <w:proofErr w:type="spellEnd"/>
      <w:r>
        <w:t xml:space="preserve"> </w:t>
      </w:r>
      <w:proofErr w:type="spellStart"/>
      <w:r>
        <w:t>unn</w:t>
      </w:r>
      <w:proofErr w:type="spellEnd"/>
      <w:r>
        <w:t xml:space="preserve"> </w:t>
      </w:r>
      <w:proofErr w:type="spellStart"/>
      <w:r>
        <w:t>gantze</w:t>
      </w:r>
      <w:proofErr w:type="spellEnd"/>
      <w:r>
        <w:t xml:space="preserve"> </w:t>
      </w:r>
      <w:proofErr w:type="spellStart"/>
      <w:r>
        <w:t>welt</w:t>
      </w:r>
      <w:proofErr w:type="spellEnd"/>
      <w:r>
        <w:t xml:space="preserve"> / </w:t>
      </w:r>
      <w:proofErr w:type="spellStart"/>
      <w:r>
        <w:t>engel</w:t>
      </w:r>
      <w:proofErr w:type="spellEnd"/>
      <w:r>
        <w:t xml:space="preserve"> und </w:t>
      </w:r>
      <w:proofErr w:type="spellStart"/>
      <w:r>
        <w:t>menschen</w:t>
      </w:r>
      <w:proofErr w:type="spellEnd"/>
      <w:r>
        <w:t xml:space="preserve"> mit seinem </w:t>
      </w:r>
      <w:proofErr w:type="spellStart"/>
      <w:r>
        <w:t>wort</w:t>
      </w:r>
      <w:proofErr w:type="spellEnd"/>
      <w:r>
        <w:t xml:space="preserve"> hat geschaffen / Da </w:t>
      </w:r>
      <w:proofErr w:type="spellStart"/>
      <w:r>
        <w:t>got</w:t>
      </w:r>
      <w:proofErr w:type="spellEnd"/>
      <w:r>
        <w:t xml:space="preserve"> sprach. Es </w:t>
      </w:r>
      <w:proofErr w:type="spellStart"/>
      <w:r>
        <w:t>sol</w:t>
      </w:r>
      <w:proofErr w:type="spellEnd"/>
      <w:r>
        <w:t xml:space="preserve"> werden d’ </w:t>
      </w:r>
      <w:proofErr w:type="spellStart"/>
      <w:r>
        <w:t>hymel</w:t>
      </w:r>
      <w:proofErr w:type="spellEnd"/>
      <w:r>
        <w:t xml:space="preserve"> / da ward der </w:t>
      </w:r>
      <w:proofErr w:type="spellStart"/>
      <w:r>
        <w:t>hymel</w:t>
      </w:r>
      <w:proofErr w:type="spellEnd"/>
      <w:r>
        <w:t xml:space="preserve">. Deßgleichen hat er gesagt das </w:t>
      </w:r>
      <w:proofErr w:type="spellStart"/>
      <w:r>
        <w:t>creaturn</w:t>
      </w:r>
      <w:proofErr w:type="spellEnd"/>
      <w:r>
        <w:t xml:space="preserve"> sollen geschaffen werden / </w:t>
      </w:r>
      <w:proofErr w:type="spellStart"/>
      <w:r>
        <w:t>unn</w:t>
      </w:r>
      <w:proofErr w:type="spellEnd"/>
      <w:r>
        <w:t xml:space="preserve"> es </w:t>
      </w:r>
      <w:proofErr w:type="spellStart"/>
      <w:r>
        <w:t>seindt</w:t>
      </w:r>
      <w:proofErr w:type="spellEnd"/>
      <w:r>
        <w:t xml:space="preserve"> </w:t>
      </w:r>
      <w:proofErr w:type="spellStart"/>
      <w:r>
        <w:t>creaturn</w:t>
      </w:r>
      <w:proofErr w:type="spellEnd"/>
      <w:r>
        <w:t xml:space="preserve"> worden. Der gleichen hat Christus zu den </w:t>
      </w:r>
      <w:proofErr w:type="spellStart"/>
      <w:r>
        <w:t>teuffeln</w:t>
      </w:r>
      <w:proofErr w:type="spellEnd"/>
      <w:r>
        <w:t xml:space="preserve"> gesagt / Geht </w:t>
      </w:r>
      <w:proofErr w:type="spellStart"/>
      <w:r>
        <w:t>auß</w:t>
      </w:r>
      <w:proofErr w:type="spellEnd"/>
      <w:r>
        <w:t xml:space="preserve"> / </w:t>
      </w:r>
      <w:proofErr w:type="spellStart"/>
      <w:r>
        <w:t>unn</w:t>
      </w:r>
      <w:proofErr w:type="spellEnd"/>
      <w:r>
        <w:t xml:space="preserve"> sie </w:t>
      </w:r>
      <w:proofErr w:type="spellStart"/>
      <w:r>
        <w:t>seind</w:t>
      </w:r>
      <w:proofErr w:type="spellEnd"/>
      <w:r>
        <w:t xml:space="preserve"> </w:t>
      </w:r>
      <w:proofErr w:type="spellStart"/>
      <w:r>
        <w:t>außgangen</w:t>
      </w:r>
      <w:proofErr w:type="spellEnd"/>
      <w:r>
        <w:t xml:space="preserve">. Er hat bey d’ statt </w:t>
      </w:r>
      <w:proofErr w:type="spellStart"/>
      <w:r>
        <w:t>Naym</w:t>
      </w:r>
      <w:proofErr w:type="spellEnd"/>
      <w:r>
        <w:t xml:space="preserve"> gesprochen / zu dem </w:t>
      </w:r>
      <w:proofErr w:type="spellStart"/>
      <w:r>
        <w:t>son</w:t>
      </w:r>
      <w:proofErr w:type="spellEnd"/>
      <w:r>
        <w:t xml:space="preserve"> einer </w:t>
      </w:r>
      <w:proofErr w:type="spellStart"/>
      <w:r>
        <w:t>witben</w:t>
      </w:r>
      <w:proofErr w:type="spellEnd"/>
      <w:r>
        <w:t xml:space="preserve"> / Ich sag dir steh </w:t>
      </w:r>
      <w:proofErr w:type="spellStart"/>
      <w:r>
        <w:t>auff</w:t>
      </w:r>
      <w:proofErr w:type="spellEnd"/>
      <w:r>
        <w:t xml:space="preserve"> / und er </w:t>
      </w:r>
      <w:proofErr w:type="spellStart"/>
      <w:r>
        <w:t>stundt</w:t>
      </w:r>
      <w:proofErr w:type="spellEnd"/>
      <w:r>
        <w:t xml:space="preserve"> schnell </w:t>
      </w:r>
      <w:proofErr w:type="spellStart"/>
      <w:r>
        <w:t>auff</w:t>
      </w:r>
      <w:proofErr w:type="spellEnd"/>
      <w:r>
        <w:t xml:space="preserve"> / saß </w:t>
      </w:r>
      <w:proofErr w:type="spellStart"/>
      <w:r>
        <w:t>unn</w:t>
      </w:r>
      <w:proofErr w:type="spellEnd"/>
      <w:r>
        <w:t xml:space="preserve"> </w:t>
      </w:r>
      <w:proofErr w:type="spellStart"/>
      <w:r>
        <w:t>redt</w:t>
      </w:r>
      <w:proofErr w:type="spellEnd"/>
      <w:r>
        <w:t xml:space="preserve"> Luce. Er sprach zu Lazaro / </w:t>
      </w:r>
      <w:proofErr w:type="spellStart"/>
      <w:r>
        <w:t>Kum</w:t>
      </w:r>
      <w:proofErr w:type="spellEnd"/>
      <w:r>
        <w:t xml:space="preserve"> </w:t>
      </w:r>
      <w:proofErr w:type="spellStart"/>
      <w:r>
        <w:t>herfur</w:t>
      </w:r>
      <w:proofErr w:type="spellEnd"/>
      <w:r>
        <w:t xml:space="preserve"> / und er </w:t>
      </w:r>
      <w:proofErr w:type="spellStart"/>
      <w:r>
        <w:t>wurdt</w:t>
      </w:r>
      <w:proofErr w:type="spellEnd"/>
      <w:r>
        <w:t xml:space="preserve"> lebendig Joan. 11. Der </w:t>
      </w:r>
      <w:proofErr w:type="spellStart"/>
      <w:r>
        <w:t>exempel</w:t>
      </w:r>
      <w:proofErr w:type="spellEnd"/>
      <w:r>
        <w:t xml:space="preserve"> haben wir </w:t>
      </w:r>
      <w:proofErr w:type="spellStart"/>
      <w:r>
        <w:t>vil</w:t>
      </w:r>
      <w:proofErr w:type="spellEnd"/>
      <w:r>
        <w:t xml:space="preserve"> / </w:t>
      </w:r>
      <w:proofErr w:type="spellStart"/>
      <w:r>
        <w:t>auß</w:t>
      </w:r>
      <w:proofErr w:type="spellEnd"/>
      <w:r>
        <w:t xml:space="preserve"> welchen wir uns solcher </w:t>
      </w:r>
      <w:proofErr w:type="spellStart"/>
      <w:r>
        <w:t>unnuetzer</w:t>
      </w:r>
      <w:proofErr w:type="spellEnd"/>
      <w:r>
        <w:t xml:space="preserve"> sorg und frag </w:t>
      </w:r>
      <w:proofErr w:type="spellStart"/>
      <w:r>
        <w:t>solten</w:t>
      </w:r>
      <w:proofErr w:type="spellEnd"/>
      <w:r>
        <w:t xml:space="preserve"> </w:t>
      </w:r>
      <w:proofErr w:type="spellStart"/>
      <w:r>
        <w:t>billich</w:t>
      </w:r>
      <w:proofErr w:type="spellEnd"/>
      <w:r>
        <w:t xml:space="preserve"> entladen / und nicht </w:t>
      </w:r>
      <w:proofErr w:type="spellStart"/>
      <w:r>
        <w:t>disputirn</w:t>
      </w:r>
      <w:proofErr w:type="spellEnd"/>
      <w:r>
        <w:t xml:space="preserve"> wie es mag geschehen / es wer dann das wir von </w:t>
      </w:r>
      <w:proofErr w:type="spellStart"/>
      <w:r>
        <w:t>got</w:t>
      </w:r>
      <w:proofErr w:type="spellEnd"/>
      <w:r>
        <w:t xml:space="preserve"> </w:t>
      </w:r>
      <w:proofErr w:type="spellStart"/>
      <w:r>
        <w:t>wolten</w:t>
      </w:r>
      <w:proofErr w:type="spellEnd"/>
      <w:r>
        <w:t xml:space="preserve"> </w:t>
      </w:r>
      <w:proofErr w:type="spellStart"/>
      <w:r>
        <w:t>gelart</w:t>
      </w:r>
      <w:proofErr w:type="spellEnd"/>
      <w:r>
        <w:t xml:space="preserve"> werden in rechter </w:t>
      </w:r>
      <w:proofErr w:type="spellStart"/>
      <w:r>
        <w:t>warhafftiger</w:t>
      </w:r>
      <w:proofErr w:type="spellEnd"/>
      <w:r>
        <w:t xml:space="preserve"> </w:t>
      </w:r>
      <w:proofErr w:type="spellStart"/>
      <w:r>
        <w:t>demut</w:t>
      </w:r>
      <w:proofErr w:type="spellEnd"/>
      <w:r>
        <w:t xml:space="preserve"> </w:t>
      </w:r>
      <w:proofErr w:type="spellStart"/>
      <w:r>
        <w:t>unn</w:t>
      </w:r>
      <w:proofErr w:type="spellEnd"/>
      <w:r>
        <w:t xml:space="preserve"> </w:t>
      </w:r>
      <w:proofErr w:type="spellStart"/>
      <w:r>
        <w:t>gelassenhait</w:t>
      </w:r>
      <w:proofErr w:type="spellEnd"/>
      <w:r>
        <w:t xml:space="preserve"> / wie Ezechiel zu dem </w:t>
      </w:r>
      <w:proofErr w:type="spellStart"/>
      <w:r>
        <w:t>herren</w:t>
      </w:r>
      <w:proofErr w:type="spellEnd"/>
      <w:r>
        <w:t xml:space="preserve"> sprach. Herr du </w:t>
      </w:r>
      <w:proofErr w:type="spellStart"/>
      <w:r>
        <w:t>weyst</w:t>
      </w:r>
      <w:proofErr w:type="spellEnd"/>
      <w:r>
        <w:t xml:space="preserve"> es / Das sprach Ezechiel als </w:t>
      </w:r>
      <w:proofErr w:type="spellStart"/>
      <w:r>
        <w:t>yn</w:t>
      </w:r>
      <w:proofErr w:type="spellEnd"/>
      <w:r>
        <w:t xml:space="preserve"> </w:t>
      </w:r>
      <w:proofErr w:type="spellStart"/>
      <w:r>
        <w:t>got</w:t>
      </w:r>
      <w:proofErr w:type="spellEnd"/>
      <w:r>
        <w:t xml:space="preserve"> </w:t>
      </w:r>
      <w:proofErr w:type="spellStart"/>
      <w:r>
        <w:t>angreiff</w:t>
      </w:r>
      <w:proofErr w:type="spellEnd"/>
      <w:r>
        <w:t xml:space="preserve"> und </w:t>
      </w:r>
      <w:proofErr w:type="spellStart"/>
      <w:r>
        <w:t>furet</w:t>
      </w:r>
      <w:proofErr w:type="spellEnd"/>
      <w:r>
        <w:t xml:space="preserve"> / in ein weit </w:t>
      </w:r>
      <w:proofErr w:type="spellStart"/>
      <w:r>
        <w:t>feldt</w:t>
      </w:r>
      <w:proofErr w:type="spellEnd"/>
      <w:r>
        <w:t xml:space="preserve"> / </w:t>
      </w:r>
      <w:proofErr w:type="spellStart"/>
      <w:r>
        <w:t>dz</w:t>
      </w:r>
      <w:proofErr w:type="spellEnd"/>
      <w:r>
        <w:t xml:space="preserve"> voller dürren </w:t>
      </w:r>
      <w:proofErr w:type="spellStart"/>
      <w:r>
        <w:t>weyssen</w:t>
      </w:r>
      <w:proofErr w:type="spellEnd"/>
      <w:r>
        <w:t xml:space="preserve"> </w:t>
      </w:r>
      <w:proofErr w:type="spellStart"/>
      <w:r>
        <w:t>gepeyn</w:t>
      </w:r>
      <w:proofErr w:type="spellEnd"/>
      <w:r>
        <w:t xml:space="preserve"> lag / </w:t>
      </w:r>
      <w:proofErr w:type="spellStart"/>
      <w:r>
        <w:t>unn</w:t>
      </w:r>
      <w:proofErr w:type="spellEnd"/>
      <w:r>
        <w:t xml:space="preserve"> </w:t>
      </w:r>
      <w:proofErr w:type="spellStart"/>
      <w:r>
        <w:t>furet</w:t>
      </w:r>
      <w:proofErr w:type="spellEnd"/>
      <w:r>
        <w:t xml:space="preserve"> den </w:t>
      </w:r>
      <w:proofErr w:type="spellStart"/>
      <w:r>
        <w:t>Ezechielem</w:t>
      </w:r>
      <w:proofErr w:type="spellEnd"/>
      <w:r>
        <w:t xml:space="preserve"> im </w:t>
      </w:r>
      <w:proofErr w:type="spellStart"/>
      <w:r>
        <w:t>khrayß</w:t>
      </w:r>
      <w:proofErr w:type="spellEnd"/>
      <w:r>
        <w:t xml:space="preserve"> </w:t>
      </w:r>
      <w:proofErr w:type="spellStart"/>
      <w:r>
        <w:t>umbher</w:t>
      </w:r>
      <w:proofErr w:type="spellEnd"/>
      <w:r>
        <w:t xml:space="preserve"> fragende </w:t>
      </w:r>
      <w:proofErr w:type="spellStart"/>
      <w:r>
        <w:t>Mainestu</w:t>
      </w:r>
      <w:proofErr w:type="spellEnd"/>
      <w:r>
        <w:t xml:space="preserve"> / </w:t>
      </w:r>
      <w:proofErr w:type="spellStart"/>
      <w:r>
        <w:t>dz</w:t>
      </w:r>
      <w:proofErr w:type="spellEnd"/>
      <w:r>
        <w:t xml:space="preserve"> </w:t>
      </w:r>
      <w:proofErr w:type="spellStart"/>
      <w:r>
        <w:t>dise</w:t>
      </w:r>
      <w:proofErr w:type="spellEnd"/>
      <w:r>
        <w:t xml:space="preserve"> dürre </w:t>
      </w:r>
      <w:proofErr w:type="spellStart"/>
      <w:r>
        <w:t>knochen</w:t>
      </w:r>
      <w:proofErr w:type="spellEnd"/>
      <w:r>
        <w:t xml:space="preserve"> </w:t>
      </w:r>
      <w:proofErr w:type="spellStart"/>
      <w:r>
        <w:t>widerumb</w:t>
      </w:r>
      <w:proofErr w:type="spellEnd"/>
      <w:r>
        <w:t xml:space="preserve"> lebendig werden? </w:t>
      </w:r>
      <w:proofErr w:type="spellStart"/>
      <w:r>
        <w:t>Darauff</w:t>
      </w:r>
      <w:proofErr w:type="spellEnd"/>
      <w:r>
        <w:t xml:space="preserve"> </w:t>
      </w:r>
      <w:proofErr w:type="spellStart"/>
      <w:r>
        <w:t>entwort</w:t>
      </w:r>
      <w:proofErr w:type="spellEnd"/>
      <w:r>
        <w:t xml:space="preserve"> Ezechiel / Herre du weist es / Darnach sagt </w:t>
      </w:r>
      <w:proofErr w:type="spellStart"/>
      <w:r>
        <w:t>got</w:t>
      </w:r>
      <w:proofErr w:type="spellEnd"/>
      <w:r>
        <w:t xml:space="preserve">. du </w:t>
      </w:r>
      <w:proofErr w:type="spellStart"/>
      <w:r>
        <w:t>solt</w:t>
      </w:r>
      <w:proofErr w:type="spellEnd"/>
      <w:r>
        <w:t xml:space="preserve"> </w:t>
      </w:r>
      <w:proofErr w:type="spellStart"/>
      <w:r>
        <w:t>disen</w:t>
      </w:r>
      <w:proofErr w:type="spellEnd"/>
      <w:r>
        <w:t xml:space="preserve"> </w:t>
      </w:r>
      <w:proofErr w:type="spellStart"/>
      <w:r>
        <w:t>gepeynen</w:t>
      </w:r>
      <w:proofErr w:type="spellEnd"/>
      <w:r>
        <w:t xml:space="preserve"> vorkundigen </w:t>
      </w:r>
      <w:proofErr w:type="spellStart"/>
      <w:r>
        <w:t>dise</w:t>
      </w:r>
      <w:proofErr w:type="spellEnd"/>
      <w:r>
        <w:t xml:space="preserve"> rede </w:t>
      </w:r>
      <w:proofErr w:type="spellStart"/>
      <w:r>
        <w:t>unn</w:t>
      </w:r>
      <w:proofErr w:type="spellEnd"/>
      <w:r>
        <w:t xml:space="preserve"> sagen / </w:t>
      </w:r>
      <w:proofErr w:type="spellStart"/>
      <w:r>
        <w:t>Ir</w:t>
      </w:r>
      <w:proofErr w:type="spellEnd"/>
      <w:r>
        <w:t xml:space="preserve"> dürren </w:t>
      </w:r>
      <w:proofErr w:type="spellStart"/>
      <w:r>
        <w:t>knochen</w:t>
      </w:r>
      <w:proofErr w:type="spellEnd"/>
      <w:r>
        <w:t xml:space="preserve"> oder </w:t>
      </w:r>
      <w:proofErr w:type="spellStart"/>
      <w:r>
        <w:t>gepeyn</w:t>
      </w:r>
      <w:proofErr w:type="spellEnd"/>
      <w:r>
        <w:t xml:space="preserve"> / </w:t>
      </w:r>
      <w:proofErr w:type="spellStart"/>
      <w:r>
        <w:t>vernempt</w:t>
      </w:r>
      <w:proofErr w:type="spellEnd"/>
      <w:r>
        <w:t xml:space="preserve"> </w:t>
      </w:r>
      <w:proofErr w:type="spellStart"/>
      <w:r>
        <w:t>gottis</w:t>
      </w:r>
      <w:proofErr w:type="spellEnd"/>
      <w:r>
        <w:t xml:space="preserve"> </w:t>
      </w:r>
      <w:proofErr w:type="spellStart"/>
      <w:r>
        <w:t>wort</w:t>
      </w:r>
      <w:proofErr w:type="spellEnd"/>
      <w:r>
        <w:t xml:space="preserve"> / </w:t>
      </w:r>
      <w:proofErr w:type="spellStart"/>
      <w:r>
        <w:t>dz</w:t>
      </w:r>
      <w:proofErr w:type="spellEnd"/>
      <w:r>
        <w:t xml:space="preserve"> hat </w:t>
      </w:r>
      <w:proofErr w:type="spellStart"/>
      <w:r>
        <w:t>got</w:t>
      </w:r>
      <w:proofErr w:type="spellEnd"/>
      <w:r>
        <w:t xml:space="preserve"> d’ </w:t>
      </w:r>
      <w:proofErr w:type="spellStart"/>
      <w:r>
        <w:t>herr</w:t>
      </w:r>
      <w:proofErr w:type="spellEnd"/>
      <w:r>
        <w:t xml:space="preserve"> den </w:t>
      </w:r>
      <w:proofErr w:type="spellStart"/>
      <w:r>
        <w:t>knochen</w:t>
      </w:r>
      <w:proofErr w:type="spellEnd"/>
      <w:r>
        <w:t xml:space="preserve"> gesagt Nemet war / ich werde in </w:t>
      </w:r>
      <w:proofErr w:type="spellStart"/>
      <w:r>
        <w:t>eüch</w:t>
      </w:r>
      <w:proofErr w:type="spellEnd"/>
      <w:r>
        <w:t xml:space="preserve"> einen geist senden </w:t>
      </w:r>
      <w:proofErr w:type="spellStart"/>
      <w:r>
        <w:t>unn</w:t>
      </w:r>
      <w:proofErr w:type="spellEnd"/>
      <w:r>
        <w:t xml:space="preserve"> </w:t>
      </w:r>
      <w:proofErr w:type="spellStart"/>
      <w:r>
        <w:t>jr</w:t>
      </w:r>
      <w:proofErr w:type="spellEnd"/>
      <w:r>
        <w:t xml:space="preserve"> werdet lebendig werden. Ich </w:t>
      </w:r>
      <w:proofErr w:type="spellStart"/>
      <w:r>
        <w:t>werd</w:t>
      </w:r>
      <w:proofErr w:type="spellEnd"/>
      <w:r>
        <w:t xml:space="preserve"> </w:t>
      </w:r>
      <w:proofErr w:type="spellStart"/>
      <w:r>
        <w:t>eüch</w:t>
      </w:r>
      <w:proofErr w:type="spellEnd"/>
      <w:r>
        <w:t xml:space="preserve"> aber geben / </w:t>
      </w:r>
      <w:proofErr w:type="spellStart"/>
      <w:r>
        <w:t>unn</w:t>
      </w:r>
      <w:proofErr w:type="spellEnd"/>
      <w:r>
        <w:t xml:space="preserve"> machen </w:t>
      </w:r>
      <w:proofErr w:type="spellStart"/>
      <w:r>
        <w:t>dz</w:t>
      </w:r>
      <w:proofErr w:type="spellEnd"/>
      <w:r>
        <w:t xml:space="preserve"> </w:t>
      </w:r>
      <w:proofErr w:type="spellStart"/>
      <w:r>
        <w:t>fleisch</w:t>
      </w:r>
      <w:proofErr w:type="spellEnd"/>
      <w:r>
        <w:t xml:space="preserve"> </w:t>
      </w:r>
      <w:proofErr w:type="spellStart"/>
      <w:r>
        <w:t>auff</w:t>
      </w:r>
      <w:proofErr w:type="spellEnd"/>
      <w:r>
        <w:t xml:space="preserve"> euch </w:t>
      </w:r>
      <w:proofErr w:type="spellStart"/>
      <w:r>
        <w:t>wirt</w:t>
      </w:r>
      <w:proofErr w:type="spellEnd"/>
      <w:r>
        <w:t xml:space="preserve"> wachsen / und ich </w:t>
      </w:r>
      <w:proofErr w:type="spellStart"/>
      <w:r>
        <w:t>werd</w:t>
      </w:r>
      <w:proofErr w:type="spellEnd"/>
      <w:r>
        <w:t xml:space="preserve"> euch mit einer </w:t>
      </w:r>
      <w:proofErr w:type="spellStart"/>
      <w:r>
        <w:t>hawdt</w:t>
      </w:r>
      <w:proofErr w:type="spellEnd"/>
      <w:r>
        <w:t xml:space="preserve"> </w:t>
      </w:r>
      <w:proofErr w:type="spellStart"/>
      <w:r>
        <w:t>uberziehen</w:t>
      </w:r>
      <w:proofErr w:type="spellEnd"/>
      <w:r>
        <w:t xml:space="preserve"> / </w:t>
      </w:r>
      <w:proofErr w:type="spellStart"/>
      <w:r>
        <w:t>unn</w:t>
      </w:r>
      <w:proofErr w:type="spellEnd"/>
      <w:r>
        <w:t xml:space="preserve"> einen geist geben / </w:t>
      </w:r>
      <w:proofErr w:type="spellStart"/>
      <w:r>
        <w:t>unn</w:t>
      </w:r>
      <w:proofErr w:type="spellEnd"/>
      <w:r>
        <w:t xml:space="preserve"> </w:t>
      </w:r>
      <w:proofErr w:type="spellStart"/>
      <w:r>
        <w:t>jr</w:t>
      </w:r>
      <w:proofErr w:type="spellEnd"/>
      <w:r>
        <w:t xml:space="preserve"> werdet leben </w:t>
      </w:r>
      <w:proofErr w:type="spellStart"/>
      <w:r>
        <w:t>unn</w:t>
      </w:r>
      <w:proofErr w:type="spellEnd"/>
      <w:r>
        <w:t xml:space="preserve"> wissen das ich d’ </w:t>
      </w:r>
      <w:proofErr w:type="spellStart"/>
      <w:r>
        <w:t>herr</w:t>
      </w:r>
      <w:proofErr w:type="spellEnd"/>
      <w:r>
        <w:t xml:space="preserve"> bin. Und ich </w:t>
      </w:r>
      <w:proofErr w:type="spellStart"/>
      <w:r>
        <w:t>prophetisirt</w:t>
      </w:r>
      <w:proofErr w:type="spellEnd"/>
      <w:r>
        <w:t xml:space="preserve"> / als mir der </w:t>
      </w:r>
      <w:proofErr w:type="spellStart"/>
      <w:r>
        <w:t>herr</w:t>
      </w:r>
      <w:proofErr w:type="spellEnd"/>
      <w:r>
        <w:t xml:space="preserve"> </w:t>
      </w:r>
      <w:proofErr w:type="spellStart"/>
      <w:r>
        <w:t>het</w:t>
      </w:r>
      <w:proofErr w:type="spellEnd"/>
      <w:r>
        <w:t xml:space="preserve"> geboten (sagt Ezechiel) und als ich verkündigt / do wurde ein </w:t>
      </w:r>
      <w:proofErr w:type="spellStart"/>
      <w:r>
        <w:t>schall</w:t>
      </w:r>
      <w:proofErr w:type="spellEnd"/>
      <w:r>
        <w:t xml:space="preserve"> oder </w:t>
      </w:r>
      <w:proofErr w:type="spellStart"/>
      <w:r>
        <w:t>gedraesch</w:t>
      </w:r>
      <w:proofErr w:type="spellEnd"/>
      <w:r>
        <w:t xml:space="preserve"> / </w:t>
      </w:r>
      <w:proofErr w:type="spellStart"/>
      <w:r>
        <w:t>unn</w:t>
      </w:r>
      <w:proofErr w:type="spellEnd"/>
      <w:r>
        <w:t xml:space="preserve"> darzu ein </w:t>
      </w:r>
      <w:proofErr w:type="spellStart"/>
      <w:r>
        <w:t>bewegnuß</w:t>
      </w:r>
      <w:proofErr w:type="spellEnd"/>
      <w:r>
        <w:t xml:space="preserve"> / und gingen </w:t>
      </w:r>
      <w:proofErr w:type="spellStart"/>
      <w:r>
        <w:t>peyn</w:t>
      </w:r>
      <w:proofErr w:type="spellEnd"/>
      <w:r>
        <w:t xml:space="preserve"> zu </w:t>
      </w:r>
      <w:proofErr w:type="spellStart"/>
      <w:r>
        <w:t>peynen</w:t>
      </w:r>
      <w:proofErr w:type="spellEnd"/>
      <w:r>
        <w:t xml:space="preserve"> / ein </w:t>
      </w:r>
      <w:proofErr w:type="spellStart"/>
      <w:r>
        <w:t>yeglichs</w:t>
      </w:r>
      <w:proofErr w:type="spellEnd"/>
      <w:r>
        <w:t xml:space="preserve"> zu seinem </w:t>
      </w:r>
      <w:proofErr w:type="spellStart"/>
      <w:r>
        <w:t>glyd</w:t>
      </w:r>
      <w:proofErr w:type="spellEnd"/>
      <w:r>
        <w:t xml:space="preserve"> / und als ich mich ferner </w:t>
      </w:r>
      <w:proofErr w:type="spellStart"/>
      <w:r>
        <w:t>umsahe</w:t>
      </w:r>
      <w:proofErr w:type="spellEnd"/>
      <w:r>
        <w:t xml:space="preserve"> / da </w:t>
      </w:r>
      <w:proofErr w:type="spellStart"/>
      <w:r>
        <w:t>sach</w:t>
      </w:r>
      <w:proofErr w:type="spellEnd"/>
      <w:r>
        <w:t xml:space="preserve"> ich adern </w:t>
      </w:r>
      <w:proofErr w:type="spellStart"/>
      <w:r>
        <w:t>unn</w:t>
      </w:r>
      <w:proofErr w:type="spellEnd"/>
      <w:r>
        <w:t xml:space="preserve"> das </w:t>
      </w:r>
      <w:proofErr w:type="spellStart"/>
      <w:r>
        <w:t>fleisch</w:t>
      </w:r>
      <w:proofErr w:type="spellEnd"/>
      <w:r>
        <w:t xml:space="preserve"> </w:t>
      </w:r>
      <w:proofErr w:type="spellStart"/>
      <w:r>
        <w:t>auff</w:t>
      </w:r>
      <w:proofErr w:type="spellEnd"/>
      <w:r>
        <w:t xml:space="preserve"> </w:t>
      </w:r>
      <w:proofErr w:type="spellStart"/>
      <w:r>
        <w:t>geen</w:t>
      </w:r>
      <w:proofErr w:type="spellEnd"/>
      <w:r>
        <w:t xml:space="preserve"> / </w:t>
      </w:r>
      <w:proofErr w:type="spellStart"/>
      <w:r>
        <w:t>unn</w:t>
      </w:r>
      <w:proofErr w:type="spellEnd"/>
      <w:r>
        <w:t xml:space="preserve"> ein </w:t>
      </w:r>
      <w:proofErr w:type="spellStart"/>
      <w:r>
        <w:t>außgestreckte</w:t>
      </w:r>
      <w:proofErr w:type="spellEnd"/>
      <w:r>
        <w:t xml:space="preserve"> </w:t>
      </w:r>
      <w:proofErr w:type="spellStart"/>
      <w:r>
        <w:t>hawt</w:t>
      </w:r>
      <w:proofErr w:type="spellEnd"/>
      <w:r>
        <w:t xml:space="preserve"> </w:t>
      </w:r>
      <w:proofErr w:type="spellStart"/>
      <w:r>
        <w:t>uber</w:t>
      </w:r>
      <w:proofErr w:type="spellEnd"/>
      <w:r>
        <w:t xml:space="preserve"> </w:t>
      </w:r>
      <w:proofErr w:type="spellStart"/>
      <w:r>
        <w:t>herr</w:t>
      </w:r>
      <w:proofErr w:type="spellEnd"/>
      <w:r>
        <w:t xml:space="preserve"> / aber sie </w:t>
      </w:r>
      <w:proofErr w:type="spellStart"/>
      <w:r>
        <w:t>hetten</w:t>
      </w:r>
      <w:proofErr w:type="spellEnd"/>
      <w:r>
        <w:t xml:space="preserve"> alsdann keinen geist / Und </w:t>
      </w:r>
      <w:proofErr w:type="spellStart"/>
      <w:r>
        <w:t>got</w:t>
      </w:r>
      <w:proofErr w:type="spellEnd"/>
      <w:r>
        <w:t xml:space="preserve"> sprach zu mir (spricht Ezechiel) </w:t>
      </w:r>
      <w:proofErr w:type="spellStart"/>
      <w:r>
        <w:t>prophetisir</w:t>
      </w:r>
      <w:proofErr w:type="spellEnd"/>
      <w:r>
        <w:t xml:space="preserve"> zu dem </w:t>
      </w:r>
      <w:proofErr w:type="spellStart"/>
      <w:r>
        <w:t>windt</w:t>
      </w:r>
      <w:proofErr w:type="spellEnd"/>
      <w:r>
        <w:t xml:space="preserve"> </w:t>
      </w:r>
      <w:proofErr w:type="spellStart"/>
      <w:r>
        <w:t>unn</w:t>
      </w:r>
      <w:proofErr w:type="spellEnd"/>
      <w:r>
        <w:t xml:space="preserve"> </w:t>
      </w:r>
      <w:proofErr w:type="spellStart"/>
      <w:r>
        <w:t>red</w:t>
      </w:r>
      <w:proofErr w:type="spellEnd"/>
      <w:r>
        <w:t xml:space="preserve"> also. </w:t>
      </w:r>
      <w:proofErr w:type="spellStart"/>
      <w:r>
        <w:t>Got</w:t>
      </w:r>
      <w:proofErr w:type="spellEnd"/>
      <w:r>
        <w:t xml:space="preserve"> hat gesagt d’ geist </w:t>
      </w:r>
      <w:proofErr w:type="spellStart"/>
      <w:r>
        <w:t>sol</w:t>
      </w:r>
      <w:proofErr w:type="spellEnd"/>
      <w:r>
        <w:t xml:space="preserve"> von den vier winden </w:t>
      </w:r>
      <w:proofErr w:type="spellStart"/>
      <w:r>
        <w:t>komen</w:t>
      </w:r>
      <w:proofErr w:type="spellEnd"/>
      <w:r>
        <w:t xml:space="preserve"> / </w:t>
      </w:r>
      <w:proofErr w:type="spellStart"/>
      <w:r>
        <w:t>unn</w:t>
      </w:r>
      <w:proofErr w:type="spellEnd"/>
      <w:r>
        <w:t xml:space="preserve"> in </w:t>
      </w:r>
      <w:proofErr w:type="spellStart"/>
      <w:r>
        <w:t>dise</w:t>
      </w:r>
      <w:proofErr w:type="spellEnd"/>
      <w:r>
        <w:t xml:space="preserve"> todten </w:t>
      </w:r>
      <w:proofErr w:type="spellStart"/>
      <w:r>
        <w:t>plasen</w:t>
      </w:r>
      <w:proofErr w:type="spellEnd"/>
      <w:r>
        <w:t xml:space="preserve"> </w:t>
      </w:r>
      <w:proofErr w:type="spellStart"/>
      <w:r>
        <w:t>auff</w:t>
      </w:r>
      <w:proofErr w:type="spellEnd"/>
      <w:r>
        <w:t xml:space="preserve"> das sie lebendig werden / </w:t>
      </w:r>
      <w:proofErr w:type="spellStart"/>
      <w:r>
        <w:t>unn</w:t>
      </w:r>
      <w:proofErr w:type="spellEnd"/>
      <w:r>
        <w:t xml:space="preserve"> ich hab gepredigt (spricht </w:t>
      </w:r>
      <w:proofErr w:type="spellStart"/>
      <w:r>
        <w:t>volgendt</w:t>
      </w:r>
      <w:proofErr w:type="spellEnd"/>
      <w:r>
        <w:t xml:space="preserve"> Ezechiel) als mir </w:t>
      </w:r>
      <w:proofErr w:type="spellStart"/>
      <w:r>
        <w:t>bevelhen</w:t>
      </w:r>
      <w:proofErr w:type="spellEnd"/>
      <w:r>
        <w:t xml:space="preserve"> / und ist d’ </w:t>
      </w:r>
      <w:proofErr w:type="spellStart"/>
      <w:r>
        <w:t>geyst</w:t>
      </w:r>
      <w:proofErr w:type="spellEnd"/>
      <w:r>
        <w:t xml:space="preserve"> in die </w:t>
      </w:r>
      <w:proofErr w:type="spellStart"/>
      <w:r>
        <w:t>toden</w:t>
      </w:r>
      <w:proofErr w:type="spellEnd"/>
      <w:r>
        <w:t xml:space="preserve"> </w:t>
      </w:r>
      <w:proofErr w:type="spellStart"/>
      <w:r>
        <w:t>gangen</w:t>
      </w:r>
      <w:proofErr w:type="spellEnd"/>
      <w:r>
        <w:t xml:space="preserve"> / und sie sein lebendig worden und </w:t>
      </w:r>
      <w:proofErr w:type="spellStart"/>
      <w:r>
        <w:t>auff</w:t>
      </w:r>
      <w:proofErr w:type="spellEnd"/>
      <w:r>
        <w:t xml:space="preserve"> </w:t>
      </w:r>
      <w:proofErr w:type="spellStart"/>
      <w:r>
        <w:t>jren</w:t>
      </w:r>
      <w:proofErr w:type="spellEnd"/>
      <w:r>
        <w:t xml:space="preserve"> </w:t>
      </w:r>
      <w:proofErr w:type="spellStart"/>
      <w:r>
        <w:t>füssen</w:t>
      </w:r>
      <w:proofErr w:type="spellEnd"/>
      <w:r>
        <w:t xml:space="preserve"> gestanden / </w:t>
      </w:r>
      <w:proofErr w:type="spellStart"/>
      <w:r>
        <w:t>unn</w:t>
      </w:r>
      <w:proofErr w:type="spellEnd"/>
      <w:r>
        <w:t xml:space="preserve"> der selbigen was ein grosse </w:t>
      </w:r>
      <w:proofErr w:type="spellStart"/>
      <w:r>
        <w:t>mechtige</w:t>
      </w:r>
      <w:proofErr w:type="spellEnd"/>
      <w:r>
        <w:t xml:space="preserve"> schar / Ezechiel. 37. Sehet da / wie in schlechten worten eines </w:t>
      </w:r>
      <w:proofErr w:type="spellStart"/>
      <w:r>
        <w:t>menschen</w:t>
      </w:r>
      <w:proofErr w:type="spellEnd"/>
      <w:r>
        <w:t xml:space="preserve"> (durch welchen </w:t>
      </w:r>
      <w:proofErr w:type="spellStart"/>
      <w:r>
        <w:t>got</w:t>
      </w:r>
      <w:proofErr w:type="spellEnd"/>
      <w:r>
        <w:t xml:space="preserve"> redet) die </w:t>
      </w:r>
      <w:proofErr w:type="spellStart"/>
      <w:r>
        <w:t>weissen</w:t>
      </w:r>
      <w:proofErr w:type="spellEnd"/>
      <w:r>
        <w:t xml:space="preserve"> dürren </w:t>
      </w:r>
      <w:proofErr w:type="spellStart"/>
      <w:r>
        <w:t>knochen</w:t>
      </w:r>
      <w:proofErr w:type="spellEnd"/>
      <w:r>
        <w:t xml:space="preserve"> adern </w:t>
      </w:r>
      <w:proofErr w:type="spellStart"/>
      <w:r>
        <w:t>fleisch</w:t>
      </w:r>
      <w:proofErr w:type="spellEnd"/>
      <w:r>
        <w:t xml:space="preserve"> / </w:t>
      </w:r>
      <w:proofErr w:type="spellStart"/>
      <w:r>
        <w:t>handt</w:t>
      </w:r>
      <w:proofErr w:type="spellEnd"/>
      <w:r>
        <w:t xml:space="preserve"> / </w:t>
      </w:r>
      <w:proofErr w:type="spellStart"/>
      <w:r>
        <w:t>seel</w:t>
      </w:r>
      <w:proofErr w:type="spellEnd"/>
      <w:r>
        <w:t xml:space="preserve"> </w:t>
      </w:r>
      <w:proofErr w:type="spellStart"/>
      <w:r>
        <w:t>unn</w:t>
      </w:r>
      <w:proofErr w:type="spellEnd"/>
      <w:r>
        <w:t xml:space="preserve"> leben </w:t>
      </w:r>
      <w:proofErr w:type="spellStart"/>
      <w:r>
        <w:t>entpfangen</w:t>
      </w:r>
      <w:proofErr w:type="spellEnd"/>
      <w:r>
        <w:t xml:space="preserve"> haben. </w:t>
      </w:r>
      <w:proofErr w:type="spellStart"/>
      <w:r>
        <w:t>Solt</w:t>
      </w:r>
      <w:proofErr w:type="spellEnd"/>
      <w:r>
        <w:t xml:space="preserve"> es dann </w:t>
      </w:r>
      <w:proofErr w:type="spellStart"/>
      <w:r>
        <w:t>unmueglich</w:t>
      </w:r>
      <w:proofErr w:type="spellEnd"/>
      <w:r>
        <w:t xml:space="preserve"> sein / das ein geistlicher </w:t>
      </w:r>
      <w:proofErr w:type="spellStart"/>
      <w:r>
        <w:t>engel</w:t>
      </w:r>
      <w:proofErr w:type="spellEnd"/>
      <w:r>
        <w:t xml:space="preserve"> </w:t>
      </w:r>
      <w:proofErr w:type="spellStart"/>
      <w:r>
        <w:t>gottis</w:t>
      </w:r>
      <w:proofErr w:type="spellEnd"/>
      <w:r>
        <w:t xml:space="preserve"> in einer </w:t>
      </w:r>
      <w:proofErr w:type="spellStart"/>
      <w:r>
        <w:t>stymm</w:t>
      </w:r>
      <w:proofErr w:type="spellEnd"/>
      <w:r>
        <w:t xml:space="preserve"> </w:t>
      </w:r>
      <w:proofErr w:type="spellStart"/>
      <w:r>
        <w:t>unn</w:t>
      </w:r>
      <w:proofErr w:type="spellEnd"/>
      <w:r>
        <w:t xml:space="preserve"> </w:t>
      </w:r>
      <w:proofErr w:type="spellStart"/>
      <w:r>
        <w:t>geheyß</w:t>
      </w:r>
      <w:proofErr w:type="spellEnd"/>
      <w:r>
        <w:t xml:space="preserve"> </w:t>
      </w:r>
      <w:proofErr w:type="spellStart"/>
      <w:r>
        <w:t>gottis</w:t>
      </w:r>
      <w:proofErr w:type="spellEnd"/>
      <w:r>
        <w:t xml:space="preserve"> / die todten nicht </w:t>
      </w:r>
      <w:proofErr w:type="spellStart"/>
      <w:r>
        <w:t>moecht</w:t>
      </w:r>
      <w:proofErr w:type="spellEnd"/>
      <w:r>
        <w:t xml:space="preserve"> </w:t>
      </w:r>
      <w:proofErr w:type="spellStart"/>
      <w:r>
        <w:t>auffweken</w:t>
      </w:r>
      <w:proofErr w:type="spellEnd"/>
      <w:r>
        <w:t xml:space="preserve"> </w:t>
      </w:r>
      <w:proofErr w:type="spellStart"/>
      <w:r>
        <w:t>un</w:t>
      </w:r>
      <w:proofErr w:type="spellEnd"/>
      <w:r>
        <w:t xml:space="preserve"> </w:t>
      </w:r>
      <w:proofErr w:type="spellStart"/>
      <w:r>
        <w:t>zusamen</w:t>
      </w:r>
      <w:proofErr w:type="spellEnd"/>
      <w:r>
        <w:t xml:space="preserve"> </w:t>
      </w:r>
      <w:proofErr w:type="spellStart"/>
      <w:r>
        <w:t>pringen</w:t>
      </w:r>
      <w:proofErr w:type="spellEnd"/>
      <w:r>
        <w:t xml:space="preserve">? </w:t>
      </w:r>
      <w:proofErr w:type="spellStart"/>
      <w:r>
        <w:t>got</w:t>
      </w:r>
      <w:proofErr w:type="spellEnd"/>
      <w:r>
        <w:t xml:space="preserve"> ist nichts </w:t>
      </w:r>
      <w:proofErr w:type="spellStart"/>
      <w:r>
        <w:t>unmoeglich</w:t>
      </w:r>
      <w:proofErr w:type="spellEnd"/>
      <w:r>
        <w:t xml:space="preserve"> / Das aber </w:t>
      </w:r>
      <w:proofErr w:type="spellStart"/>
      <w:r>
        <w:t>got</w:t>
      </w:r>
      <w:proofErr w:type="spellEnd"/>
      <w:r>
        <w:t xml:space="preserve"> solche </w:t>
      </w:r>
      <w:proofErr w:type="spellStart"/>
      <w:r>
        <w:t>werck</w:t>
      </w:r>
      <w:proofErr w:type="spellEnd"/>
      <w:r>
        <w:t xml:space="preserve"> / durch </w:t>
      </w:r>
      <w:proofErr w:type="spellStart"/>
      <w:r>
        <w:t>creaturischen</w:t>
      </w:r>
      <w:proofErr w:type="spellEnd"/>
      <w:r>
        <w:t xml:space="preserve"> gehorsam zu wegen </w:t>
      </w:r>
      <w:proofErr w:type="spellStart"/>
      <w:r>
        <w:t>brengt</w:t>
      </w:r>
      <w:proofErr w:type="spellEnd"/>
      <w:r>
        <w:t xml:space="preserve"> / ist </w:t>
      </w:r>
      <w:proofErr w:type="spellStart"/>
      <w:r>
        <w:t>jm</w:t>
      </w:r>
      <w:proofErr w:type="spellEnd"/>
      <w:r>
        <w:t xml:space="preserve"> nichts von </w:t>
      </w:r>
      <w:proofErr w:type="spellStart"/>
      <w:r>
        <w:t>noeten</w:t>
      </w:r>
      <w:proofErr w:type="spellEnd"/>
      <w:r>
        <w:t xml:space="preserve"> / geschickt aber uns zu einer sicher </w:t>
      </w:r>
      <w:proofErr w:type="spellStart"/>
      <w:r>
        <w:t>erfarung</w:t>
      </w:r>
      <w:proofErr w:type="spellEnd"/>
      <w:r>
        <w:t xml:space="preserve"> des </w:t>
      </w:r>
      <w:proofErr w:type="spellStart"/>
      <w:r>
        <w:t>glaubens</w:t>
      </w:r>
      <w:proofErr w:type="spellEnd"/>
      <w:r>
        <w:t xml:space="preserve"> / den wir zu </w:t>
      </w:r>
      <w:proofErr w:type="spellStart"/>
      <w:r>
        <w:t>got</w:t>
      </w:r>
      <w:proofErr w:type="spellEnd"/>
      <w:r>
        <w:t xml:space="preserve"> haben. </w:t>
      </w:r>
      <w:proofErr w:type="spellStart"/>
      <w:r>
        <w:t>Got</w:t>
      </w:r>
      <w:proofErr w:type="spellEnd"/>
      <w:r>
        <w:t xml:space="preserve"> </w:t>
      </w:r>
      <w:proofErr w:type="spellStart"/>
      <w:r>
        <w:t>v’moecht</w:t>
      </w:r>
      <w:proofErr w:type="spellEnd"/>
      <w:r>
        <w:t xml:space="preserve"> mit einen </w:t>
      </w:r>
      <w:proofErr w:type="spellStart"/>
      <w:r>
        <w:t>athem</w:t>
      </w:r>
      <w:proofErr w:type="spellEnd"/>
      <w:r>
        <w:t xml:space="preserve"> die todten </w:t>
      </w:r>
      <w:proofErr w:type="spellStart"/>
      <w:r>
        <w:t>allesampt</w:t>
      </w:r>
      <w:proofErr w:type="spellEnd"/>
      <w:r>
        <w:t xml:space="preserve"> </w:t>
      </w:r>
      <w:proofErr w:type="spellStart"/>
      <w:r>
        <w:t>auffwecken</w:t>
      </w:r>
      <w:proofErr w:type="spellEnd"/>
      <w:r>
        <w:t xml:space="preserve"> / Ja mit einem </w:t>
      </w:r>
      <w:proofErr w:type="spellStart"/>
      <w:r>
        <w:t>gedancken</w:t>
      </w:r>
      <w:proofErr w:type="spellEnd"/>
      <w:r>
        <w:t xml:space="preserve"> ins leben und </w:t>
      </w:r>
      <w:proofErr w:type="spellStart"/>
      <w:r>
        <w:t>aufferstehung</w:t>
      </w:r>
      <w:proofErr w:type="spellEnd"/>
      <w:r>
        <w:t xml:space="preserve"> fügen / </w:t>
      </w:r>
      <w:proofErr w:type="spellStart"/>
      <w:r>
        <w:t>Jdoch</w:t>
      </w:r>
      <w:proofErr w:type="spellEnd"/>
      <w:r>
        <w:t xml:space="preserve"> </w:t>
      </w:r>
      <w:proofErr w:type="spellStart"/>
      <w:r>
        <w:t>wil</w:t>
      </w:r>
      <w:proofErr w:type="spellEnd"/>
      <w:r>
        <w:t xml:space="preserve"> er es thun / in </w:t>
      </w:r>
      <w:proofErr w:type="spellStart"/>
      <w:r>
        <w:t>geheyß</w:t>
      </w:r>
      <w:proofErr w:type="spellEnd"/>
      <w:r>
        <w:t xml:space="preserve"> </w:t>
      </w:r>
      <w:proofErr w:type="spellStart"/>
      <w:r>
        <w:t>unn</w:t>
      </w:r>
      <w:proofErr w:type="spellEnd"/>
      <w:r>
        <w:t xml:space="preserve"> </w:t>
      </w:r>
      <w:proofErr w:type="spellStart"/>
      <w:r>
        <w:t>stym</w:t>
      </w:r>
      <w:proofErr w:type="spellEnd"/>
      <w:r>
        <w:t xml:space="preserve"> eines </w:t>
      </w:r>
      <w:proofErr w:type="spellStart"/>
      <w:r>
        <w:t>ertzengels</w:t>
      </w:r>
      <w:proofErr w:type="spellEnd"/>
      <w:r>
        <w:t xml:space="preserve">. </w:t>
      </w:r>
      <w:proofErr w:type="spellStart"/>
      <w:r>
        <w:t>Darumb</w:t>
      </w:r>
      <w:proofErr w:type="spellEnd"/>
      <w:r>
        <w:t xml:space="preserve"> sollen wir </w:t>
      </w:r>
      <w:proofErr w:type="spellStart"/>
      <w:r>
        <w:t>weyter</w:t>
      </w:r>
      <w:proofErr w:type="spellEnd"/>
      <w:r>
        <w:t xml:space="preserve"> nicht fragen / wir haben </w:t>
      </w:r>
      <w:proofErr w:type="spellStart"/>
      <w:r>
        <w:t>vil</w:t>
      </w:r>
      <w:proofErr w:type="spellEnd"/>
      <w:r>
        <w:t xml:space="preserve"> </w:t>
      </w:r>
      <w:proofErr w:type="spellStart"/>
      <w:r>
        <w:t>noetiger</w:t>
      </w:r>
      <w:proofErr w:type="spellEnd"/>
      <w:r>
        <w:t xml:space="preserve"> </w:t>
      </w:r>
      <w:proofErr w:type="spellStart"/>
      <w:r>
        <w:t>erfragung</w:t>
      </w:r>
      <w:proofErr w:type="spellEnd"/>
      <w:r>
        <w:t xml:space="preserve"> / dann solch </w:t>
      </w:r>
      <w:proofErr w:type="spellStart"/>
      <w:r>
        <w:t>uppige</w:t>
      </w:r>
      <w:proofErr w:type="spellEnd"/>
      <w:r>
        <w:t xml:space="preserve"> die ich </w:t>
      </w:r>
      <w:proofErr w:type="spellStart"/>
      <w:r>
        <w:t>uppig</w:t>
      </w:r>
      <w:proofErr w:type="spellEnd"/>
      <w:r>
        <w:t xml:space="preserve"> und </w:t>
      </w:r>
      <w:proofErr w:type="spellStart"/>
      <w:r>
        <w:t>unnuetz</w:t>
      </w:r>
      <w:proofErr w:type="spellEnd"/>
      <w:r>
        <w:t xml:space="preserve"> nenn / wann sie </w:t>
      </w:r>
      <w:proofErr w:type="spellStart"/>
      <w:r>
        <w:t>leichtfertiglich</w:t>
      </w:r>
      <w:proofErr w:type="spellEnd"/>
      <w:r>
        <w:t xml:space="preserve"> </w:t>
      </w:r>
      <w:proofErr w:type="spellStart"/>
      <w:r>
        <w:t>gescheen</w:t>
      </w:r>
      <w:proofErr w:type="spellEnd"/>
      <w:r>
        <w:t xml:space="preserve"> / sonst nicht </w:t>
      </w:r>
      <w:proofErr w:type="spellStart"/>
      <w:r>
        <w:t>ursach</w:t>
      </w:r>
      <w:proofErr w:type="spellEnd"/>
      <w:r>
        <w:t xml:space="preserve"> </w:t>
      </w:r>
      <w:proofErr w:type="spellStart"/>
      <w:r>
        <w:t>Hetten</w:t>
      </w:r>
      <w:proofErr w:type="spellEnd"/>
      <w:r>
        <w:t xml:space="preserve"> die </w:t>
      </w:r>
      <w:proofErr w:type="spellStart"/>
      <w:r>
        <w:t>Corinthier</w:t>
      </w:r>
      <w:proofErr w:type="spellEnd"/>
      <w:r>
        <w:t xml:space="preserve"> </w:t>
      </w:r>
      <w:proofErr w:type="spellStart"/>
      <w:r>
        <w:t>nit</w:t>
      </w:r>
      <w:proofErr w:type="spellEnd"/>
      <w:r>
        <w:t xml:space="preserve"> gefragt welcher </w:t>
      </w:r>
      <w:proofErr w:type="spellStart"/>
      <w:r>
        <w:t>gestalt</w:t>
      </w:r>
      <w:proofErr w:type="spellEnd"/>
      <w:r>
        <w:t xml:space="preserve"> wir </w:t>
      </w:r>
      <w:proofErr w:type="spellStart"/>
      <w:r>
        <w:t>aufferstehn</w:t>
      </w:r>
      <w:proofErr w:type="spellEnd"/>
      <w:r>
        <w:t xml:space="preserve"> wurden / wer das vor blieben das Paulus sagt / Die todten werden in einem </w:t>
      </w:r>
      <w:proofErr w:type="spellStart"/>
      <w:r>
        <w:t>augenblick</w:t>
      </w:r>
      <w:proofErr w:type="spellEnd"/>
      <w:r>
        <w:t xml:space="preserve"> / und im </w:t>
      </w:r>
      <w:proofErr w:type="spellStart"/>
      <w:r>
        <w:t>gesang</w:t>
      </w:r>
      <w:proofErr w:type="spellEnd"/>
      <w:r>
        <w:t xml:space="preserve"> der </w:t>
      </w:r>
      <w:proofErr w:type="spellStart"/>
      <w:r>
        <w:t>busaunen</w:t>
      </w:r>
      <w:proofErr w:type="spellEnd"/>
      <w:r>
        <w:t xml:space="preserve"> </w:t>
      </w:r>
      <w:proofErr w:type="spellStart"/>
      <w:r>
        <w:t>unersterblich</w:t>
      </w:r>
      <w:proofErr w:type="spellEnd"/>
      <w:r>
        <w:t xml:space="preserve"> </w:t>
      </w:r>
      <w:proofErr w:type="spellStart"/>
      <w:r>
        <w:t>auffstehen</w:t>
      </w:r>
      <w:proofErr w:type="spellEnd"/>
      <w:r>
        <w:t xml:space="preserve"> / Denn </w:t>
      </w:r>
      <w:proofErr w:type="spellStart"/>
      <w:r>
        <w:t>diser</w:t>
      </w:r>
      <w:proofErr w:type="spellEnd"/>
      <w:r>
        <w:t xml:space="preserve"> </w:t>
      </w:r>
      <w:proofErr w:type="spellStart"/>
      <w:r>
        <w:t>forgengklich</w:t>
      </w:r>
      <w:proofErr w:type="spellEnd"/>
      <w:r>
        <w:t xml:space="preserve"> leib muß sich mit </w:t>
      </w:r>
      <w:proofErr w:type="spellStart"/>
      <w:r>
        <w:t>unergenglickeit</w:t>
      </w:r>
      <w:proofErr w:type="spellEnd"/>
      <w:r>
        <w:t xml:space="preserve"> </w:t>
      </w:r>
      <w:proofErr w:type="spellStart"/>
      <w:r>
        <w:t>bekleyden</w:t>
      </w:r>
      <w:proofErr w:type="spellEnd"/>
      <w:r>
        <w:t xml:space="preserve"> / und der sterblich </w:t>
      </w:r>
      <w:proofErr w:type="spellStart"/>
      <w:r>
        <w:t>leichnam</w:t>
      </w:r>
      <w:proofErr w:type="spellEnd"/>
      <w:r>
        <w:t xml:space="preserve"> muß an sich </w:t>
      </w:r>
      <w:proofErr w:type="spellStart"/>
      <w:r>
        <w:t>nemen</w:t>
      </w:r>
      <w:proofErr w:type="spellEnd"/>
      <w:r>
        <w:t xml:space="preserve"> / ziehen und </w:t>
      </w:r>
      <w:proofErr w:type="spellStart"/>
      <w:r>
        <w:t>rafeln</w:t>
      </w:r>
      <w:proofErr w:type="spellEnd"/>
      <w:r>
        <w:t xml:space="preserve"> die </w:t>
      </w:r>
      <w:proofErr w:type="spellStart"/>
      <w:r>
        <w:t>unsterblickeit</w:t>
      </w:r>
      <w:proofErr w:type="spellEnd"/>
      <w:r>
        <w:t xml:space="preserve"> / und </w:t>
      </w:r>
      <w:proofErr w:type="spellStart"/>
      <w:r>
        <w:t>alßdann</w:t>
      </w:r>
      <w:proofErr w:type="spellEnd"/>
      <w:r>
        <w:t xml:space="preserve"> / </w:t>
      </w:r>
      <w:proofErr w:type="spellStart"/>
      <w:r>
        <w:t>wirt</w:t>
      </w:r>
      <w:proofErr w:type="spellEnd"/>
      <w:r>
        <w:t xml:space="preserve"> d’ </w:t>
      </w:r>
      <w:proofErr w:type="spellStart"/>
      <w:r>
        <w:t>stachel</w:t>
      </w:r>
      <w:proofErr w:type="spellEnd"/>
      <w:r>
        <w:t xml:space="preserve"> des </w:t>
      </w:r>
      <w:proofErr w:type="spellStart"/>
      <w:r>
        <w:t>todes</w:t>
      </w:r>
      <w:proofErr w:type="spellEnd"/>
      <w:r>
        <w:t xml:space="preserve"> zu </w:t>
      </w:r>
      <w:proofErr w:type="spellStart"/>
      <w:r>
        <w:t>grundt</w:t>
      </w:r>
      <w:proofErr w:type="spellEnd"/>
      <w:r>
        <w:t xml:space="preserve"> und bodenverschwinden I. Cor. 15. </w:t>
      </w:r>
      <w:proofErr w:type="spellStart"/>
      <w:r>
        <w:t>Dise</w:t>
      </w:r>
      <w:proofErr w:type="spellEnd"/>
      <w:r>
        <w:t xml:space="preserve"> </w:t>
      </w:r>
      <w:proofErr w:type="spellStart"/>
      <w:r>
        <w:t>leuterung</w:t>
      </w:r>
      <w:proofErr w:type="spellEnd"/>
      <w:r>
        <w:t xml:space="preserve"> </w:t>
      </w:r>
      <w:proofErr w:type="spellStart"/>
      <w:r>
        <w:t>moecht</w:t>
      </w:r>
      <w:proofErr w:type="spellEnd"/>
      <w:r>
        <w:t xml:space="preserve"> in der federn </w:t>
      </w:r>
      <w:proofErr w:type="spellStart"/>
      <w:r>
        <w:t>vorbliben</w:t>
      </w:r>
      <w:proofErr w:type="spellEnd"/>
      <w:r>
        <w:t xml:space="preserve"> sein. Wan die </w:t>
      </w:r>
      <w:proofErr w:type="spellStart"/>
      <w:r>
        <w:t>Corinthier</w:t>
      </w:r>
      <w:proofErr w:type="spellEnd"/>
      <w:r>
        <w:t xml:space="preserve"> Paulum nicht </w:t>
      </w:r>
      <w:proofErr w:type="spellStart"/>
      <w:r>
        <w:t>hetten</w:t>
      </w:r>
      <w:proofErr w:type="spellEnd"/>
      <w:r>
        <w:t xml:space="preserve"> gefragt / Demnach </w:t>
      </w:r>
      <w:proofErr w:type="spellStart"/>
      <w:r>
        <w:t>wil</w:t>
      </w:r>
      <w:proofErr w:type="spellEnd"/>
      <w:r>
        <w:t xml:space="preserve"> ich hitzige fragen </w:t>
      </w:r>
      <w:proofErr w:type="spellStart"/>
      <w:r>
        <w:t>unvorboten</w:t>
      </w:r>
      <w:proofErr w:type="spellEnd"/>
      <w:r>
        <w:t xml:space="preserve"> haben / so </w:t>
      </w:r>
      <w:proofErr w:type="spellStart"/>
      <w:r>
        <w:t>radt</w:t>
      </w:r>
      <w:proofErr w:type="spellEnd"/>
      <w:r>
        <w:t xml:space="preserve"> von </w:t>
      </w:r>
      <w:proofErr w:type="spellStart"/>
      <w:r>
        <w:t>gott</w:t>
      </w:r>
      <w:proofErr w:type="spellEnd"/>
      <w:r>
        <w:t xml:space="preserve"> </w:t>
      </w:r>
      <w:proofErr w:type="spellStart"/>
      <w:r>
        <w:t>wirt</w:t>
      </w:r>
      <w:proofErr w:type="spellEnd"/>
      <w:r>
        <w:t xml:space="preserve"> </w:t>
      </w:r>
      <w:proofErr w:type="spellStart"/>
      <w:r>
        <w:t>begert</w:t>
      </w:r>
      <w:proofErr w:type="spellEnd"/>
      <w:r>
        <w:t xml:space="preserve">. </w:t>
      </w:r>
      <w:proofErr w:type="spellStart"/>
      <w:r>
        <w:t>Jdoch</w:t>
      </w:r>
      <w:proofErr w:type="spellEnd"/>
      <w:r>
        <w:t xml:space="preserve"> ist das das </w:t>
      </w:r>
      <w:proofErr w:type="spellStart"/>
      <w:r>
        <w:t>gestrackt</w:t>
      </w:r>
      <w:proofErr w:type="spellEnd"/>
      <w:r>
        <w:t xml:space="preserve"> </w:t>
      </w:r>
      <w:proofErr w:type="spellStart"/>
      <w:r>
        <w:t>unn</w:t>
      </w:r>
      <w:proofErr w:type="spellEnd"/>
      <w:r>
        <w:t xml:space="preserve"> </w:t>
      </w:r>
      <w:proofErr w:type="spellStart"/>
      <w:r>
        <w:t>fürtreflichst</w:t>
      </w:r>
      <w:proofErr w:type="spellEnd"/>
      <w:r>
        <w:t xml:space="preserve"> </w:t>
      </w:r>
      <w:proofErr w:type="spellStart"/>
      <w:r>
        <w:t>urteyl</w:t>
      </w:r>
      <w:proofErr w:type="spellEnd"/>
      <w:r>
        <w:t xml:space="preserve"> oder </w:t>
      </w:r>
      <w:proofErr w:type="spellStart"/>
      <w:r>
        <w:t>sententz</w:t>
      </w:r>
      <w:proofErr w:type="spellEnd"/>
      <w:r>
        <w:t xml:space="preserve"> Pauli in der </w:t>
      </w:r>
      <w:proofErr w:type="spellStart"/>
      <w:r>
        <w:t>hewtigen</w:t>
      </w:r>
      <w:proofErr w:type="spellEnd"/>
      <w:r>
        <w:t xml:space="preserve"> Episteln (als man </w:t>
      </w:r>
      <w:proofErr w:type="spellStart"/>
      <w:r>
        <w:t>redt</w:t>
      </w:r>
      <w:proofErr w:type="spellEnd"/>
      <w:r>
        <w:t xml:space="preserve">) das wir uns </w:t>
      </w:r>
      <w:proofErr w:type="spellStart"/>
      <w:r>
        <w:t>umb</w:t>
      </w:r>
      <w:proofErr w:type="spellEnd"/>
      <w:r>
        <w:t xml:space="preserve"> willen </w:t>
      </w:r>
      <w:proofErr w:type="spellStart"/>
      <w:r>
        <w:t>obvermelter</w:t>
      </w:r>
      <w:proofErr w:type="spellEnd"/>
      <w:r>
        <w:t xml:space="preserve"> </w:t>
      </w:r>
      <w:proofErr w:type="spellStart"/>
      <w:r>
        <w:t>schetz</w:t>
      </w:r>
      <w:proofErr w:type="spellEnd"/>
      <w:r>
        <w:t xml:space="preserve"> </w:t>
      </w:r>
      <w:proofErr w:type="spellStart"/>
      <w:r>
        <w:t>unn</w:t>
      </w:r>
      <w:proofErr w:type="spellEnd"/>
      <w:r>
        <w:t xml:space="preserve"> reichtumb nicht sollen </w:t>
      </w:r>
      <w:proofErr w:type="spellStart"/>
      <w:r>
        <w:t>betrueben</w:t>
      </w:r>
      <w:proofErr w:type="spellEnd"/>
      <w:r>
        <w:t xml:space="preserve"> / so uns unsere liebe </w:t>
      </w:r>
      <w:proofErr w:type="spellStart"/>
      <w:r>
        <w:t>fruendt</w:t>
      </w:r>
      <w:proofErr w:type="spellEnd"/>
      <w:r>
        <w:t xml:space="preserve"> absterben / wann sie werden </w:t>
      </w:r>
      <w:proofErr w:type="spellStart"/>
      <w:r>
        <w:t>widerumb</w:t>
      </w:r>
      <w:proofErr w:type="spellEnd"/>
      <w:r>
        <w:t xml:space="preserve"> </w:t>
      </w:r>
      <w:proofErr w:type="spellStart"/>
      <w:r>
        <w:t>uffstehn</w:t>
      </w:r>
      <w:proofErr w:type="spellEnd"/>
      <w:r>
        <w:t xml:space="preserve"> / die in Christo </w:t>
      </w:r>
      <w:proofErr w:type="spellStart"/>
      <w:r>
        <w:t>entschlaffen</w:t>
      </w:r>
      <w:proofErr w:type="spellEnd"/>
      <w:r>
        <w:t xml:space="preserve"> </w:t>
      </w:r>
      <w:proofErr w:type="spellStart"/>
      <w:r>
        <w:t>seint</w:t>
      </w:r>
      <w:proofErr w:type="spellEnd"/>
      <w:r>
        <w:t xml:space="preserve"> / und werden in einem bessern wesen </w:t>
      </w:r>
      <w:proofErr w:type="spellStart"/>
      <w:r>
        <w:t>auffstehn</w:t>
      </w:r>
      <w:proofErr w:type="spellEnd"/>
      <w:r>
        <w:t xml:space="preserve"> / </w:t>
      </w:r>
      <w:proofErr w:type="spellStart"/>
      <w:r>
        <w:t>unnd</w:t>
      </w:r>
      <w:proofErr w:type="spellEnd"/>
      <w:r>
        <w:t xml:space="preserve"> bei uns alle zeit mit dem </w:t>
      </w:r>
      <w:proofErr w:type="spellStart"/>
      <w:r>
        <w:t>herren</w:t>
      </w:r>
      <w:proofErr w:type="spellEnd"/>
      <w:r>
        <w:t xml:space="preserve"> sein Amen. Das sagt Paulus zu den so Christen </w:t>
      </w:r>
      <w:proofErr w:type="spellStart"/>
      <w:r>
        <w:t>seind</w:t>
      </w:r>
      <w:proofErr w:type="spellEnd"/>
      <w:r>
        <w:t xml:space="preserve"> / und Christliche </w:t>
      </w:r>
      <w:proofErr w:type="spellStart"/>
      <w:r>
        <w:t>brueder</w:t>
      </w:r>
      <w:proofErr w:type="spellEnd"/>
      <w:r>
        <w:t xml:space="preserve"> oder freunde verloren haben / von den fleischlichen </w:t>
      </w:r>
      <w:proofErr w:type="spellStart"/>
      <w:r>
        <w:t>unn</w:t>
      </w:r>
      <w:proofErr w:type="spellEnd"/>
      <w:r>
        <w:t xml:space="preserve"> von den / so einander im </w:t>
      </w:r>
      <w:proofErr w:type="spellStart"/>
      <w:r>
        <w:t>fleisch</w:t>
      </w:r>
      <w:proofErr w:type="spellEnd"/>
      <w:r>
        <w:t xml:space="preserve"> lieben / hat Paulus wenig </w:t>
      </w:r>
      <w:proofErr w:type="spellStart"/>
      <w:r>
        <w:t>zuthun</w:t>
      </w:r>
      <w:proofErr w:type="spellEnd"/>
      <w:r>
        <w:t xml:space="preserve"> / wann in Christo lauter </w:t>
      </w:r>
      <w:proofErr w:type="spellStart"/>
      <w:r>
        <w:t>geyst</w:t>
      </w:r>
      <w:proofErr w:type="spellEnd"/>
      <w:r>
        <w:t xml:space="preserve"> ist. Also </w:t>
      </w:r>
      <w:proofErr w:type="spellStart"/>
      <w:r>
        <w:t>mussen</w:t>
      </w:r>
      <w:proofErr w:type="spellEnd"/>
      <w:r>
        <w:t xml:space="preserve"> auch alle </w:t>
      </w:r>
      <w:proofErr w:type="spellStart"/>
      <w:r>
        <w:t>unn</w:t>
      </w:r>
      <w:proofErr w:type="spellEnd"/>
      <w:r>
        <w:t xml:space="preserve"> </w:t>
      </w:r>
      <w:proofErr w:type="spellStart"/>
      <w:r>
        <w:t>yede</w:t>
      </w:r>
      <w:proofErr w:type="spellEnd"/>
      <w:r>
        <w:t xml:space="preserve"> den </w:t>
      </w:r>
      <w:proofErr w:type="spellStart"/>
      <w:r>
        <w:t>geyst</w:t>
      </w:r>
      <w:proofErr w:type="spellEnd"/>
      <w:r>
        <w:t xml:space="preserve"> </w:t>
      </w:r>
      <w:proofErr w:type="spellStart"/>
      <w:r>
        <w:t>christi</w:t>
      </w:r>
      <w:proofErr w:type="spellEnd"/>
      <w:r>
        <w:t xml:space="preserve"> haben / die Christen sein wollen / am </w:t>
      </w:r>
      <w:proofErr w:type="spellStart"/>
      <w:r>
        <w:t>fleisch</w:t>
      </w:r>
      <w:proofErr w:type="spellEnd"/>
      <w:r>
        <w:t xml:space="preserve"> ist </w:t>
      </w:r>
      <w:proofErr w:type="spellStart"/>
      <w:r>
        <w:t>jn</w:t>
      </w:r>
      <w:proofErr w:type="spellEnd"/>
      <w:r>
        <w:t xml:space="preserve"> nicht gelegen. Der Ander und heimlich begriffen </w:t>
      </w:r>
      <w:proofErr w:type="spellStart"/>
      <w:r>
        <w:t>innhalt</w:t>
      </w:r>
      <w:proofErr w:type="spellEnd"/>
      <w:r>
        <w:t xml:space="preserve"> / oder </w:t>
      </w:r>
      <w:proofErr w:type="spellStart"/>
      <w:r>
        <w:t>vorstandt</w:t>
      </w:r>
      <w:proofErr w:type="spellEnd"/>
      <w:r>
        <w:t xml:space="preserve"> </w:t>
      </w:r>
      <w:proofErr w:type="spellStart"/>
      <w:r>
        <w:t>obbemelter</w:t>
      </w:r>
      <w:proofErr w:type="spellEnd"/>
      <w:r>
        <w:t xml:space="preserve"> Epistel ist / das wir uns von wegen d’ todten oder verstorben in Christo / nicht sollen bekümmern / als die </w:t>
      </w:r>
      <w:proofErr w:type="spellStart"/>
      <w:r>
        <w:t>jhenen</w:t>
      </w:r>
      <w:proofErr w:type="spellEnd"/>
      <w:r>
        <w:t xml:space="preserve"> so keine </w:t>
      </w:r>
      <w:proofErr w:type="spellStart"/>
      <w:r>
        <w:t>hoffnung</w:t>
      </w:r>
      <w:proofErr w:type="spellEnd"/>
      <w:r>
        <w:t xml:space="preserve"> haben / dann wir haben </w:t>
      </w:r>
      <w:proofErr w:type="spellStart"/>
      <w:r>
        <w:t>freundt</w:t>
      </w:r>
      <w:proofErr w:type="spellEnd"/>
      <w:r>
        <w:t xml:space="preserve"> welche durch Christum Jesum </w:t>
      </w:r>
      <w:proofErr w:type="spellStart"/>
      <w:r>
        <w:t>entschlaffen</w:t>
      </w:r>
      <w:proofErr w:type="spellEnd"/>
      <w:r>
        <w:t xml:space="preserve"> und verstorben </w:t>
      </w:r>
      <w:proofErr w:type="spellStart"/>
      <w:r>
        <w:t>seind</w:t>
      </w:r>
      <w:proofErr w:type="spellEnd"/>
      <w:r>
        <w:t xml:space="preserve">. Die weil nun </w:t>
      </w:r>
      <w:proofErr w:type="spellStart"/>
      <w:r>
        <w:t>jr</w:t>
      </w:r>
      <w:proofErr w:type="spellEnd"/>
      <w:r>
        <w:t xml:space="preserve"> todt ein </w:t>
      </w:r>
      <w:proofErr w:type="spellStart"/>
      <w:r>
        <w:t>tewer</w:t>
      </w:r>
      <w:proofErr w:type="spellEnd"/>
      <w:r>
        <w:t xml:space="preserve"> </w:t>
      </w:r>
      <w:proofErr w:type="spellStart"/>
      <w:r>
        <w:t>hochschetzig</w:t>
      </w:r>
      <w:proofErr w:type="spellEnd"/>
      <w:r>
        <w:t xml:space="preserve"> </w:t>
      </w:r>
      <w:proofErr w:type="spellStart"/>
      <w:r>
        <w:t>unnd</w:t>
      </w:r>
      <w:proofErr w:type="spellEnd"/>
      <w:r>
        <w:t xml:space="preserve"> </w:t>
      </w:r>
      <w:proofErr w:type="spellStart"/>
      <w:r>
        <w:t>kostlich</w:t>
      </w:r>
      <w:proofErr w:type="spellEnd"/>
      <w:r>
        <w:t xml:space="preserve"> ding in den </w:t>
      </w:r>
      <w:proofErr w:type="spellStart"/>
      <w:r>
        <w:t>augen</w:t>
      </w:r>
      <w:proofErr w:type="spellEnd"/>
      <w:r>
        <w:t xml:space="preserve"> </w:t>
      </w:r>
      <w:proofErr w:type="spellStart"/>
      <w:r>
        <w:t>gottis</w:t>
      </w:r>
      <w:proofErr w:type="spellEnd"/>
      <w:r>
        <w:t xml:space="preserve"> ist / als die </w:t>
      </w:r>
      <w:proofErr w:type="spellStart"/>
      <w:r>
        <w:t>schrifft</w:t>
      </w:r>
      <w:proofErr w:type="spellEnd"/>
      <w:r>
        <w:t xml:space="preserve"> sagt / sollen wir mit nichte traurig </w:t>
      </w:r>
      <w:proofErr w:type="spellStart"/>
      <w:r>
        <w:t>unn</w:t>
      </w:r>
      <w:proofErr w:type="spellEnd"/>
      <w:r>
        <w:t xml:space="preserve"> betrübt sein / </w:t>
      </w:r>
      <w:proofErr w:type="spellStart"/>
      <w:r>
        <w:t>sond</w:t>
      </w:r>
      <w:proofErr w:type="spellEnd"/>
      <w:r>
        <w:t xml:space="preserve">’ uns </w:t>
      </w:r>
      <w:proofErr w:type="spellStart"/>
      <w:r>
        <w:t>hoechlichen</w:t>
      </w:r>
      <w:proofErr w:type="spellEnd"/>
      <w:r>
        <w:t xml:space="preserve"> </w:t>
      </w:r>
      <w:proofErr w:type="spellStart"/>
      <w:r>
        <w:t>erfrewen</w:t>
      </w:r>
      <w:proofErr w:type="spellEnd"/>
      <w:r>
        <w:t xml:space="preserve"> das sie </w:t>
      </w:r>
      <w:proofErr w:type="spellStart"/>
      <w:r>
        <w:t>got</w:t>
      </w:r>
      <w:proofErr w:type="spellEnd"/>
      <w:r>
        <w:t xml:space="preserve"> von dem leib </w:t>
      </w:r>
      <w:proofErr w:type="spellStart"/>
      <w:r>
        <w:t>unnd</w:t>
      </w:r>
      <w:proofErr w:type="spellEnd"/>
      <w:r>
        <w:t xml:space="preserve"> </w:t>
      </w:r>
      <w:proofErr w:type="spellStart"/>
      <w:r>
        <w:t>kercker</w:t>
      </w:r>
      <w:proofErr w:type="spellEnd"/>
      <w:r>
        <w:t xml:space="preserve"> hat </w:t>
      </w:r>
      <w:proofErr w:type="spellStart"/>
      <w:r>
        <w:t>erloeset</w:t>
      </w:r>
      <w:proofErr w:type="spellEnd"/>
      <w:r>
        <w:t xml:space="preserve"> / der sie gefangen hielt / und </w:t>
      </w:r>
      <w:proofErr w:type="spellStart"/>
      <w:r>
        <w:t>gefengklich</w:t>
      </w:r>
      <w:proofErr w:type="spellEnd"/>
      <w:r>
        <w:t xml:space="preserve"> ins </w:t>
      </w:r>
      <w:proofErr w:type="spellStart"/>
      <w:r>
        <w:t>gesatz</w:t>
      </w:r>
      <w:proofErr w:type="spellEnd"/>
      <w:r>
        <w:t xml:space="preserve"> der </w:t>
      </w:r>
      <w:proofErr w:type="spellStart"/>
      <w:r>
        <w:t>sünde</w:t>
      </w:r>
      <w:proofErr w:type="spellEnd"/>
      <w:r>
        <w:t xml:space="preserve"> </w:t>
      </w:r>
      <w:proofErr w:type="spellStart"/>
      <w:r>
        <w:t>furet</w:t>
      </w:r>
      <w:proofErr w:type="spellEnd"/>
      <w:r>
        <w:t xml:space="preserve"> Rom. 7. Der sie </w:t>
      </w:r>
      <w:proofErr w:type="spellStart"/>
      <w:r>
        <w:t>alhie</w:t>
      </w:r>
      <w:proofErr w:type="spellEnd"/>
      <w:r>
        <w:t xml:space="preserve"> vermittelst d’ </w:t>
      </w:r>
      <w:proofErr w:type="spellStart"/>
      <w:r>
        <w:t>himlischen</w:t>
      </w:r>
      <w:proofErr w:type="spellEnd"/>
      <w:r>
        <w:t xml:space="preserve"> </w:t>
      </w:r>
      <w:proofErr w:type="spellStart"/>
      <w:r>
        <w:t>einfluß</w:t>
      </w:r>
      <w:proofErr w:type="spellEnd"/>
      <w:r>
        <w:t xml:space="preserve"> </w:t>
      </w:r>
      <w:proofErr w:type="spellStart"/>
      <w:r>
        <w:t>vilfeldigklich</w:t>
      </w:r>
      <w:proofErr w:type="spellEnd"/>
      <w:r>
        <w:t xml:space="preserve"> verhindert und von allem guten gezogen </w:t>
      </w:r>
      <w:proofErr w:type="spellStart"/>
      <w:r>
        <w:t>un</w:t>
      </w:r>
      <w:proofErr w:type="spellEnd"/>
      <w:r>
        <w:t xml:space="preserve"> zu dem </w:t>
      </w:r>
      <w:proofErr w:type="spellStart"/>
      <w:r>
        <w:t>boesen</w:t>
      </w:r>
      <w:proofErr w:type="spellEnd"/>
      <w:r>
        <w:t xml:space="preserve"> </w:t>
      </w:r>
      <w:proofErr w:type="spellStart"/>
      <w:r>
        <w:t>genaigt</w:t>
      </w:r>
      <w:proofErr w:type="spellEnd"/>
      <w:r>
        <w:t xml:space="preserve"> hat / </w:t>
      </w:r>
      <w:proofErr w:type="spellStart"/>
      <w:r>
        <w:t>darumb</w:t>
      </w:r>
      <w:proofErr w:type="spellEnd"/>
      <w:r>
        <w:t xml:space="preserve"> </w:t>
      </w:r>
      <w:proofErr w:type="spellStart"/>
      <w:r>
        <w:t>solten</w:t>
      </w:r>
      <w:proofErr w:type="spellEnd"/>
      <w:r>
        <w:t xml:space="preserve"> wir uns mit den unsern in Christo verstorben / </w:t>
      </w:r>
      <w:proofErr w:type="spellStart"/>
      <w:r>
        <w:t>hertzlich</w:t>
      </w:r>
      <w:proofErr w:type="spellEnd"/>
      <w:r>
        <w:t xml:space="preserve"> </w:t>
      </w:r>
      <w:proofErr w:type="spellStart"/>
      <w:r>
        <w:t>erfrewen</w:t>
      </w:r>
      <w:proofErr w:type="spellEnd"/>
      <w:r>
        <w:t xml:space="preserve"> / dann sie </w:t>
      </w:r>
      <w:proofErr w:type="spellStart"/>
      <w:r>
        <w:t>seind</w:t>
      </w:r>
      <w:proofErr w:type="spellEnd"/>
      <w:r>
        <w:t xml:space="preserve"> durch Jesum </w:t>
      </w:r>
      <w:proofErr w:type="spellStart"/>
      <w:r>
        <w:t>entschlaffen</w:t>
      </w:r>
      <w:proofErr w:type="spellEnd"/>
      <w:r>
        <w:t xml:space="preserve"> / </w:t>
      </w:r>
      <w:proofErr w:type="spellStart"/>
      <w:r>
        <w:t>unn</w:t>
      </w:r>
      <w:proofErr w:type="spellEnd"/>
      <w:r>
        <w:t xml:space="preserve"> </w:t>
      </w:r>
      <w:proofErr w:type="spellStart"/>
      <w:r>
        <w:t>schlummen</w:t>
      </w:r>
      <w:proofErr w:type="spellEnd"/>
      <w:r>
        <w:t xml:space="preserve"> so lang / </w:t>
      </w:r>
      <w:proofErr w:type="spellStart"/>
      <w:r>
        <w:t>byß</w:t>
      </w:r>
      <w:proofErr w:type="spellEnd"/>
      <w:r>
        <w:t xml:space="preserve"> sie </w:t>
      </w:r>
      <w:proofErr w:type="spellStart"/>
      <w:r>
        <w:t>gott</w:t>
      </w:r>
      <w:proofErr w:type="spellEnd"/>
      <w:r>
        <w:t xml:space="preserve"> durch Jesum zu sich </w:t>
      </w:r>
      <w:proofErr w:type="spellStart"/>
      <w:r>
        <w:t>wirt</w:t>
      </w:r>
      <w:proofErr w:type="spellEnd"/>
      <w:r>
        <w:t xml:space="preserve"> </w:t>
      </w:r>
      <w:proofErr w:type="spellStart"/>
      <w:r>
        <w:t>füren</w:t>
      </w:r>
      <w:proofErr w:type="spellEnd"/>
      <w:r>
        <w:t xml:space="preserve"> und </w:t>
      </w:r>
      <w:proofErr w:type="spellStart"/>
      <w:r>
        <w:t>prengen</w:t>
      </w:r>
      <w:proofErr w:type="spellEnd"/>
      <w:r>
        <w:t xml:space="preserve"> / das ist ein </w:t>
      </w:r>
      <w:proofErr w:type="spellStart"/>
      <w:r>
        <w:t>begriffner</w:t>
      </w:r>
      <w:proofErr w:type="spellEnd"/>
      <w:r>
        <w:t xml:space="preserve"> </w:t>
      </w:r>
      <w:proofErr w:type="spellStart"/>
      <w:r>
        <w:t>haimlicher</w:t>
      </w:r>
      <w:proofErr w:type="spellEnd"/>
      <w:r>
        <w:t xml:space="preserve"> </w:t>
      </w:r>
      <w:proofErr w:type="spellStart"/>
      <w:r>
        <w:t>sententz</w:t>
      </w:r>
      <w:proofErr w:type="spellEnd"/>
      <w:r>
        <w:t xml:space="preserve"> oder </w:t>
      </w:r>
      <w:proofErr w:type="spellStart"/>
      <w:r>
        <w:t>urtail</w:t>
      </w:r>
      <w:proofErr w:type="spellEnd"/>
      <w:r>
        <w:t xml:space="preserve"> / in der Epistel Pauli / damit wir uns einer den andern </w:t>
      </w:r>
      <w:proofErr w:type="spellStart"/>
      <w:r>
        <w:t>troesten</w:t>
      </w:r>
      <w:proofErr w:type="spellEnd"/>
      <w:r>
        <w:t xml:space="preserve"> sollen. Nichts </w:t>
      </w:r>
      <w:proofErr w:type="spellStart"/>
      <w:r>
        <w:t>dester</w:t>
      </w:r>
      <w:proofErr w:type="spellEnd"/>
      <w:r>
        <w:t xml:space="preserve"> weniger muß ich / </w:t>
      </w:r>
      <w:proofErr w:type="spellStart"/>
      <w:r>
        <w:t>auff</w:t>
      </w:r>
      <w:proofErr w:type="spellEnd"/>
      <w:r>
        <w:t xml:space="preserve"> </w:t>
      </w:r>
      <w:proofErr w:type="spellStart"/>
      <w:r>
        <w:t>bede</w:t>
      </w:r>
      <w:proofErr w:type="spellEnd"/>
      <w:r>
        <w:t xml:space="preserve"> </w:t>
      </w:r>
      <w:proofErr w:type="spellStart"/>
      <w:r>
        <w:t>sententz</w:t>
      </w:r>
      <w:proofErr w:type="spellEnd"/>
      <w:r>
        <w:t xml:space="preserve"> sagen / das die tollen </w:t>
      </w:r>
      <w:proofErr w:type="spellStart"/>
      <w:r>
        <w:t>pfaffen</w:t>
      </w:r>
      <w:proofErr w:type="spellEnd"/>
      <w:r>
        <w:t xml:space="preserve"> / </w:t>
      </w:r>
      <w:proofErr w:type="spellStart"/>
      <w:r>
        <w:t>Baepste</w:t>
      </w:r>
      <w:proofErr w:type="spellEnd"/>
      <w:r>
        <w:t xml:space="preserve"> und </w:t>
      </w:r>
      <w:proofErr w:type="spellStart"/>
      <w:r>
        <w:t>bischoffe</w:t>
      </w:r>
      <w:proofErr w:type="spellEnd"/>
      <w:r>
        <w:t xml:space="preserve"> / alle </w:t>
      </w:r>
      <w:proofErr w:type="spellStart"/>
      <w:r>
        <w:t>worheit</w:t>
      </w:r>
      <w:proofErr w:type="spellEnd"/>
      <w:r>
        <w:t xml:space="preserve"> </w:t>
      </w:r>
      <w:proofErr w:type="spellStart"/>
      <w:r>
        <w:t>vorkert</w:t>
      </w:r>
      <w:proofErr w:type="spellEnd"/>
      <w:r>
        <w:t xml:space="preserve"> </w:t>
      </w:r>
      <w:proofErr w:type="spellStart"/>
      <w:r>
        <w:t>unn</w:t>
      </w:r>
      <w:proofErr w:type="spellEnd"/>
      <w:r>
        <w:t xml:space="preserve"> </w:t>
      </w:r>
      <w:proofErr w:type="spellStart"/>
      <w:r>
        <w:t>umb</w:t>
      </w:r>
      <w:proofErr w:type="spellEnd"/>
      <w:r>
        <w:t xml:space="preserve"> </w:t>
      </w:r>
      <w:proofErr w:type="spellStart"/>
      <w:r>
        <w:t>gewendt</w:t>
      </w:r>
      <w:proofErr w:type="spellEnd"/>
      <w:r>
        <w:t xml:space="preserve"> haben / Dann sie haben uns </w:t>
      </w:r>
      <w:proofErr w:type="spellStart"/>
      <w:r>
        <w:t>leren</w:t>
      </w:r>
      <w:proofErr w:type="spellEnd"/>
      <w:r>
        <w:t xml:space="preserve"> lassen / das wir </w:t>
      </w:r>
      <w:proofErr w:type="spellStart"/>
      <w:r>
        <w:t>betruebt</w:t>
      </w:r>
      <w:proofErr w:type="spellEnd"/>
      <w:r>
        <w:t xml:space="preserve"> sein sollen / wider das das Paulus spricht / </w:t>
      </w:r>
      <w:proofErr w:type="spellStart"/>
      <w:r>
        <w:t>Brueder</w:t>
      </w:r>
      <w:proofErr w:type="spellEnd"/>
      <w:r>
        <w:t xml:space="preserve"> / ich </w:t>
      </w:r>
      <w:proofErr w:type="spellStart"/>
      <w:r>
        <w:t>wil</w:t>
      </w:r>
      <w:proofErr w:type="spellEnd"/>
      <w:r>
        <w:t xml:space="preserve"> nicht das </w:t>
      </w:r>
      <w:proofErr w:type="spellStart"/>
      <w:r>
        <w:t>jr</w:t>
      </w:r>
      <w:proofErr w:type="spellEnd"/>
      <w:r>
        <w:t xml:space="preserve"> euch betrübt / als die </w:t>
      </w:r>
      <w:proofErr w:type="spellStart"/>
      <w:r>
        <w:t>jehne</w:t>
      </w:r>
      <w:proofErr w:type="spellEnd"/>
      <w:r>
        <w:t xml:space="preserve"> / so keine </w:t>
      </w:r>
      <w:proofErr w:type="spellStart"/>
      <w:r>
        <w:t>hoffnung</w:t>
      </w:r>
      <w:proofErr w:type="spellEnd"/>
      <w:r>
        <w:t xml:space="preserve"> haben / Wir legen den Paulum </w:t>
      </w:r>
      <w:proofErr w:type="spellStart"/>
      <w:r>
        <w:t>auß</w:t>
      </w:r>
      <w:proofErr w:type="spellEnd"/>
      <w:r>
        <w:t xml:space="preserve"> wie wir </w:t>
      </w:r>
      <w:proofErr w:type="spellStart"/>
      <w:r>
        <w:t>moegen</w:t>
      </w:r>
      <w:proofErr w:type="spellEnd"/>
      <w:r>
        <w:t xml:space="preserve"> / </w:t>
      </w:r>
      <w:proofErr w:type="spellStart"/>
      <w:r>
        <w:t>dannest</w:t>
      </w:r>
      <w:proofErr w:type="spellEnd"/>
      <w:r>
        <w:t xml:space="preserve"> spricht er / </w:t>
      </w:r>
      <w:proofErr w:type="spellStart"/>
      <w:r>
        <w:t>Jr</w:t>
      </w:r>
      <w:proofErr w:type="spellEnd"/>
      <w:r>
        <w:t xml:space="preserve"> </w:t>
      </w:r>
      <w:proofErr w:type="spellStart"/>
      <w:r>
        <w:t>solt</w:t>
      </w:r>
      <w:proofErr w:type="spellEnd"/>
      <w:r>
        <w:t xml:space="preserve"> euch </w:t>
      </w:r>
      <w:proofErr w:type="spellStart"/>
      <w:r>
        <w:t>nit</w:t>
      </w:r>
      <w:proofErr w:type="spellEnd"/>
      <w:r>
        <w:t xml:space="preserve"> </w:t>
      </w:r>
      <w:proofErr w:type="spellStart"/>
      <w:r>
        <w:t>koemern</w:t>
      </w:r>
      <w:proofErr w:type="spellEnd"/>
      <w:r>
        <w:t xml:space="preserve"> </w:t>
      </w:r>
      <w:proofErr w:type="spellStart"/>
      <w:r>
        <w:t>unn</w:t>
      </w:r>
      <w:proofErr w:type="spellEnd"/>
      <w:r>
        <w:t xml:space="preserve"> </w:t>
      </w:r>
      <w:proofErr w:type="spellStart"/>
      <w:r>
        <w:t>betrueben</w:t>
      </w:r>
      <w:proofErr w:type="spellEnd"/>
      <w:r>
        <w:t xml:space="preserve"> / als die </w:t>
      </w:r>
      <w:proofErr w:type="spellStart"/>
      <w:r>
        <w:t>jhene</w:t>
      </w:r>
      <w:proofErr w:type="spellEnd"/>
      <w:r>
        <w:t xml:space="preserve"> so keine </w:t>
      </w:r>
      <w:proofErr w:type="spellStart"/>
      <w:r>
        <w:t>hoffnung</w:t>
      </w:r>
      <w:proofErr w:type="spellEnd"/>
      <w:r>
        <w:t xml:space="preserve"> haben etc. Wir haben </w:t>
      </w:r>
      <w:proofErr w:type="spellStart"/>
      <w:r>
        <w:t>hoffnung</w:t>
      </w:r>
      <w:proofErr w:type="spellEnd"/>
      <w:r>
        <w:t xml:space="preserve"> das unsere </w:t>
      </w:r>
      <w:proofErr w:type="spellStart"/>
      <w:r>
        <w:t>abgestorbne</w:t>
      </w:r>
      <w:proofErr w:type="spellEnd"/>
      <w:r>
        <w:t xml:space="preserve"> </w:t>
      </w:r>
      <w:proofErr w:type="spellStart"/>
      <w:r>
        <w:t>freundt</w:t>
      </w:r>
      <w:proofErr w:type="spellEnd"/>
      <w:r>
        <w:t xml:space="preserve"> in Christo verstorben </w:t>
      </w:r>
      <w:proofErr w:type="spellStart"/>
      <w:r>
        <w:t>seind</w:t>
      </w:r>
      <w:proofErr w:type="spellEnd"/>
      <w:r>
        <w:t xml:space="preserve"> (wann den verstorben ausserhalb Christo mag kein </w:t>
      </w:r>
      <w:proofErr w:type="spellStart"/>
      <w:r>
        <w:t>hülff</w:t>
      </w:r>
      <w:proofErr w:type="spellEnd"/>
      <w:r>
        <w:t xml:space="preserve"> </w:t>
      </w:r>
      <w:proofErr w:type="spellStart"/>
      <w:r>
        <w:t>ye</w:t>
      </w:r>
      <w:proofErr w:type="spellEnd"/>
      <w:r>
        <w:t xml:space="preserve"> geschehen als die </w:t>
      </w:r>
      <w:proofErr w:type="spellStart"/>
      <w:r>
        <w:t>historien</w:t>
      </w:r>
      <w:proofErr w:type="spellEnd"/>
      <w:r>
        <w:t xml:space="preserve"> von dem reichen </w:t>
      </w:r>
      <w:proofErr w:type="spellStart"/>
      <w:r>
        <w:t>berürt</w:t>
      </w:r>
      <w:proofErr w:type="spellEnd"/>
      <w:r>
        <w:t xml:space="preserve"> / wie dann </w:t>
      </w:r>
      <w:proofErr w:type="spellStart"/>
      <w:r>
        <w:t>unden</w:t>
      </w:r>
      <w:proofErr w:type="spellEnd"/>
      <w:r>
        <w:t xml:space="preserve"> </w:t>
      </w:r>
      <w:proofErr w:type="spellStart"/>
      <w:r>
        <w:t>folgendt</w:t>
      </w:r>
      <w:proofErr w:type="spellEnd"/>
      <w:r>
        <w:t xml:space="preserve"> </w:t>
      </w:r>
      <w:proofErr w:type="spellStart"/>
      <w:r>
        <w:t>angezaigt</w:t>
      </w:r>
      <w:proofErr w:type="spellEnd"/>
      <w:r>
        <w:t xml:space="preserve">) </w:t>
      </w:r>
      <w:proofErr w:type="spellStart"/>
      <w:r>
        <w:t>unn</w:t>
      </w:r>
      <w:proofErr w:type="spellEnd"/>
      <w:r>
        <w:t xml:space="preserve"> hoffen darzu / das sie in Christo schlaffen / wie Lazarus in der schoß </w:t>
      </w:r>
      <w:proofErr w:type="spellStart"/>
      <w:r>
        <w:t>Abrahe</w:t>
      </w:r>
      <w:proofErr w:type="spellEnd"/>
      <w:r>
        <w:t xml:space="preserve"> schliff / und wissen / </w:t>
      </w:r>
      <w:proofErr w:type="spellStart"/>
      <w:r>
        <w:t>dz</w:t>
      </w:r>
      <w:proofErr w:type="spellEnd"/>
      <w:r>
        <w:t xml:space="preserve"> sie nicht todt vor </w:t>
      </w:r>
      <w:proofErr w:type="spellStart"/>
      <w:r>
        <w:t>gottis</w:t>
      </w:r>
      <w:proofErr w:type="spellEnd"/>
      <w:r>
        <w:t xml:space="preserve"> </w:t>
      </w:r>
      <w:proofErr w:type="spellStart"/>
      <w:r>
        <w:t>augen</w:t>
      </w:r>
      <w:proofErr w:type="spellEnd"/>
      <w:r>
        <w:t xml:space="preserve"> </w:t>
      </w:r>
      <w:proofErr w:type="spellStart"/>
      <w:r>
        <w:t>seind</w:t>
      </w:r>
      <w:proofErr w:type="spellEnd"/>
      <w:r>
        <w:t xml:space="preserve"> / sonder lebendig / die weil </w:t>
      </w:r>
      <w:proofErr w:type="spellStart"/>
      <w:r>
        <w:t>got</w:t>
      </w:r>
      <w:proofErr w:type="spellEnd"/>
      <w:r>
        <w:t xml:space="preserve"> kein </w:t>
      </w:r>
      <w:proofErr w:type="spellStart"/>
      <w:r>
        <w:t>got</w:t>
      </w:r>
      <w:proofErr w:type="spellEnd"/>
      <w:r>
        <w:t xml:space="preserve"> der verstorben oder todten ist. Luce. 20. Auch wissen wir / das sie Christus im letzten tage </w:t>
      </w:r>
      <w:proofErr w:type="spellStart"/>
      <w:r>
        <w:t>wirt</w:t>
      </w:r>
      <w:proofErr w:type="spellEnd"/>
      <w:r>
        <w:t xml:space="preserve"> </w:t>
      </w:r>
      <w:proofErr w:type="spellStart"/>
      <w:r>
        <w:t>auffwecken</w:t>
      </w:r>
      <w:proofErr w:type="spellEnd"/>
      <w:r>
        <w:t xml:space="preserve"> und bei sich behalten / </w:t>
      </w:r>
      <w:proofErr w:type="spellStart"/>
      <w:r>
        <w:t>weshalben</w:t>
      </w:r>
      <w:proofErr w:type="spellEnd"/>
      <w:r>
        <w:t xml:space="preserve"> </w:t>
      </w:r>
      <w:proofErr w:type="spellStart"/>
      <w:r>
        <w:t>moechts</w:t>
      </w:r>
      <w:proofErr w:type="spellEnd"/>
      <w:r>
        <w:t xml:space="preserve"> </w:t>
      </w:r>
      <w:proofErr w:type="spellStart"/>
      <w:r>
        <w:t>gesein</w:t>
      </w:r>
      <w:proofErr w:type="spellEnd"/>
      <w:r>
        <w:t xml:space="preserve"> / das wir uns </w:t>
      </w:r>
      <w:proofErr w:type="spellStart"/>
      <w:r>
        <w:t>solten</w:t>
      </w:r>
      <w:proofErr w:type="spellEnd"/>
      <w:r>
        <w:t xml:space="preserve"> </w:t>
      </w:r>
      <w:proofErr w:type="spellStart"/>
      <w:r>
        <w:t>betrueben</w:t>
      </w:r>
      <w:proofErr w:type="spellEnd"/>
      <w:r>
        <w:t xml:space="preserve">: Aber das wir sie </w:t>
      </w:r>
      <w:proofErr w:type="spellStart"/>
      <w:r>
        <w:t>auß</w:t>
      </w:r>
      <w:proofErr w:type="spellEnd"/>
      <w:r>
        <w:t xml:space="preserve"> dem </w:t>
      </w:r>
      <w:proofErr w:type="spellStart"/>
      <w:r>
        <w:t>standt</w:t>
      </w:r>
      <w:proofErr w:type="spellEnd"/>
      <w:r>
        <w:t xml:space="preserve"> </w:t>
      </w:r>
      <w:proofErr w:type="spellStart"/>
      <w:r>
        <w:t>wolten</w:t>
      </w:r>
      <w:proofErr w:type="spellEnd"/>
      <w:r>
        <w:t xml:space="preserve"> </w:t>
      </w:r>
      <w:proofErr w:type="spellStart"/>
      <w:r>
        <w:t>brengen</w:t>
      </w:r>
      <w:proofErr w:type="spellEnd"/>
      <w:r>
        <w:t xml:space="preserve"> der besser ist dann unser </w:t>
      </w:r>
      <w:proofErr w:type="spellStart"/>
      <w:r>
        <w:t>standt</w:t>
      </w:r>
      <w:proofErr w:type="spellEnd"/>
      <w:r>
        <w:t xml:space="preserve">: </w:t>
      </w:r>
      <w:proofErr w:type="spellStart"/>
      <w:r>
        <w:t>Warumb</w:t>
      </w:r>
      <w:proofErr w:type="spellEnd"/>
      <w:r>
        <w:t xml:space="preserve"> </w:t>
      </w:r>
      <w:proofErr w:type="spellStart"/>
      <w:r>
        <w:t>wolten</w:t>
      </w:r>
      <w:proofErr w:type="spellEnd"/>
      <w:r>
        <w:t xml:space="preserve"> wir derhalben </w:t>
      </w:r>
      <w:proofErr w:type="spellStart"/>
      <w:r>
        <w:t>meß</w:t>
      </w:r>
      <w:proofErr w:type="spellEnd"/>
      <w:r>
        <w:t xml:space="preserve"> </w:t>
      </w:r>
      <w:proofErr w:type="spellStart"/>
      <w:r>
        <w:t>stifften</w:t>
      </w:r>
      <w:proofErr w:type="spellEnd"/>
      <w:r>
        <w:t xml:space="preserve"> / </w:t>
      </w:r>
      <w:proofErr w:type="spellStart"/>
      <w:r>
        <w:t>vigilien</w:t>
      </w:r>
      <w:proofErr w:type="spellEnd"/>
      <w:r>
        <w:t xml:space="preserve"> </w:t>
      </w:r>
      <w:proofErr w:type="spellStart"/>
      <w:r>
        <w:t>unn</w:t>
      </w:r>
      <w:proofErr w:type="spellEnd"/>
      <w:r>
        <w:t xml:space="preserve"> </w:t>
      </w:r>
      <w:proofErr w:type="spellStart"/>
      <w:r>
        <w:t>metten</w:t>
      </w:r>
      <w:proofErr w:type="spellEnd"/>
      <w:r>
        <w:t xml:space="preserve"> singen / </w:t>
      </w:r>
      <w:proofErr w:type="spellStart"/>
      <w:r>
        <w:t>unn</w:t>
      </w:r>
      <w:proofErr w:type="spellEnd"/>
      <w:r>
        <w:t xml:space="preserve"> gelt </w:t>
      </w:r>
      <w:proofErr w:type="spellStart"/>
      <w:r>
        <w:t>außgeben</w:t>
      </w:r>
      <w:proofErr w:type="spellEnd"/>
      <w:r>
        <w:t xml:space="preserve"> / das den </w:t>
      </w:r>
      <w:proofErr w:type="spellStart"/>
      <w:r>
        <w:t>seelen</w:t>
      </w:r>
      <w:proofErr w:type="spellEnd"/>
      <w:r>
        <w:t xml:space="preserve"> zu </w:t>
      </w:r>
      <w:proofErr w:type="spellStart"/>
      <w:r>
        <w:t>abbruch</w:t>
      </w:r>
      <w:proofErr w:type="spellEnd"/>
      <w:r>
        <w:t xml:space="preserve"> </w:t>
      </w:r>
      <w:proofErr w:type="spellStart"/>
      <w:r>
        <w:t>jres</w:t>
      </w:r>
      <w:proofErr w:type="spellEnd"/>
      <w:r>
        <w:t xml:space="preserve"> </w:t>
      </w:r>
      <w:proofErr w:type="spellStart"/>
      <w:r>
        <w:t>standes</w:t>
      </w:r>
      <w:proofErr w:type="spellEnd"/>
      <w:r>
        <w:t xml:space="preserve"> </w:t>
      </w:r>
      <w:proofErr w:type="spellStart"/>
      <w:r>
        <w:t>mecht</w:t>
      </w:r>
      <w:proofErr w:type="spellEnd"/>
      <w:r>
        <w:t xml:space="preserve"> gereichen / welchen sie von </w:t>
      </w:r>
      <w:proofErr w:type="spellStart"/>
      <w:r>
        <w:t>hertzen</w:t>
      </w:r>
      <w:proofErr w:type="spellEnd"/>
      <w:r>
        <w:t xml:space="preserve"> gern haben / und wünschen uns / </w:t>
      </w:r>
      <w:proofErr w:type="spellStart"/>
      <w:r>
        <w:t>unn</w:t>
      </w:r>
      <w:proofErr w:type="spellEnd"/>
      <w:r>
        <w:t xml:space="preserve"> </w:t>
      </w:r>
      <w:proofErr w:type="spellStart"/>
      <w:r>
        <w:t>biten</w:t>
      </w:r>
      <w:proofErr w:type="spellEnd"/>
      <w:r>
        <w:t xml:space="preserve"> </w:t>
      </w:r>
      <w:proofErr w:type="spellStart"/>
      <w:r>
        <w:t>got</w:t>
      </w:r>
      <w:proofErr w:type="spellEnd"/>
      <w:r>
        <w:t xml:space="preserve"> für uns / das wir zu </w:t>
      </w:r>
      <w:proofErr w:type="spellStart"/>
      <w:r>
        <w:t>jnen</w:t>
      </w:r>
      <w:proofErr w:type="spellEnd"/>
      <w:r>
        <w:t xml:space="preserve"> </w:t>
      </w:r>
      <w:proofErr w:type="spellStart"/>
      <w:r>
        <w:t>komen</w:t>
      </w:r>
      <w:proofErr w:type="spellEnd"/>
      <w:r>
        <w:t xml:space="preserve"> / und in rechter </w:t>
      </w:r>
      <w:proofErr w:type="spellStart"/>
      <w:r>
        <w:t>senlicher</w:t>
      </w:r>
      <w:proofErr w:type="spellEnd"/>
      <w:r>
        <w:t xml:space="preserve"> lieb und </w:t>
      </w:r>
      <w:proofErr w:type="spellStart"/>
      <w:r>
        <w:t>vorlanglicher</w:t>
      </w:r>
      <w:proofErr w:type="spellEnd"/>
      <w:r>
        <w:t xml:space="preserve"> </w:t>
      </w:r>
      <w:proofErr w:type="spellStart"/>
      <w:r>
        <w:t>begerung</w:t>
      </w:r>
      <w:proofErr w:type="spellEnd"/>
      <w:r>
        <w:t xml:space="preserve"> nach </w:t>
      </w:r>
      <w:proofErr w:type="spellStart"/>
      <w:r>
        <w:t>got</w:t>
      </w:r>
      <w:proofErr w:type="spellEnd"/>
      <w:r>
        <w:t xml:space="preserve"> </w:t>
      </w:r>
      <w:proofErr w:type="spellStart"/>
      <w:r>
        <w:t>rueten</w:t>
      </w:r>
      <w:proofErr w:type="spellEnd"/>
      <w:r>
        <w:t xml:space="preserve">: Ist es nicht ein teuflisch </w:t>
      </w:r>
      <w:proofErr w:type="spellStart"/>
      <w:r>
        <w:t>sach</w:t>
      </w:r>
      <w:proofErr w:type="spellEnd"/>
      <w:r>
        <w:t xml:space="preserve"> das wir uns also </w:t>
      </w:r>
      <w:proofErr w:type="spellStart"/>
      <w:r>
        <w:t>effen</w:t>
      </w:r>
      <w:proofErr w:type="spellEnd"/>
      <w:r>
        <w:t xml:space="preserve"> lassen </w:t>
      </w:r>
      <w:proofErr w:type="spellStart"/>
      <w:r>
        <w:t>unnd</w:t>
      </w:r>
      <w:proofErr w:type="spellEnd"/>
      <w:r>
        <w:t xml:space="preserve"> am narren seil </w:t>
      </w:r>
      <w:proofErr w:type="spellStart"/>
      <w:r>
        <w:t>füren</w:t>
      </w:r>
      <w:proofErr w:type="spellEnd"/>
      <w:r>
        <w:t xml:space="preserve"> / das wir die unsinnigen </w:t>
      </w:r>
      <w:proofErr w:type="spellStart"/>
      <w:r>
        <w:t>pfaffen</w:t>
      </w:r>
      <w:proofErr w:type="spellEnd"/>
      <w:r>
        <w:t xml:space="preserve"> </w:t>
      </w:r>
      <w:proofErr w:type="spellStart"/>
      <w:r>
        <w:t>unn</w:t>
      </w:r>
      <w:proofErr w:type="spellEnd"/>
      <w:r>
        <w:t xml:space="preserve"> </w:t>
      </w:r>
      <w:proofErr w:type="spellStart"/>
      <w:r>
        <w:t>münchen</w:t>
      </w:r>
      <w:proofErr w:type="spellEnd"/>
      <w:r>
        <w:t xml:space="preserve"> </w:t>
      </w:r>
      <w:proofErr w:type="spellStart"/>
      <w:r>
        <w:t>hoeren</w:t>
      </w:r>
      <w:proofErr w:type="spellEnd"/>
      <w:r>
        <w:t xml:space="preserve"> also </w:t>
      </w:r>
      <w:proofErr w:type="spellStart"/>
      <w:r>
        <w:t>platern</w:t>
      </w:r>
      <w:proofErr w:type="spellEnd"/>
      <w:r>
        <w:t xml:space="preserve"> / gebt gelt / brennet </w:t>
      </w:r>
      <w:proofErr w:type="spellStart"/>
      <w:r>
        <w:t>liecht</w:t>
      </w:r>
      <w:proofErr w:type="spellEnd"/>
      <w:r>
        <w:t xml:space="preserve"> </w:t>
      </w:r>
      <w:proofErr w:type="spellStart"/>
      <w:r>
        <w:t>unn</w:t>
      </w:r>
      <w:proofErr w:type="spellEnd"/>
      <w:r>
        <w:t xml:space="preserve"> </w:t>
      </w:r>
      <w:proofErr w:type="spellStart"/>
      <w:r>
        <w:t>opffert</w:t>
      </w:r>
      <w:proofErr w:type="spellEnd"/>
      <w:r>
        <w:t xml:space="preserve"> / </w:t>
      </w:r>
      <w:proofErr w:type="spellStart"/>
      <w:r>
        <w:t>helffe</w:t>
      </w:r>
      <w:proofErr w:type="spellEnd"/>
      <w:r>
        <w:t xml:space="preserve"> den armen </w:t>
      </w:r>
      <w:proofErr w:type="spellStart"/>
      <w:r>
        <w:t>seele</w:t>
      </w:r>
      <w:proofErr w:type="spellEnd"/>
      <w:r>
        <w:t xml:space="preserve"> / </w:t>
      </w:r>
      <w:proofErr w:type="spellStart"/>
      <w:r>
        <w:t>loeset</w:t>
      </w:r>
      <w:proofErr w:type="spellEnd"/>
      <w:r>
        <w:t xml:space="preserve"> sie </w:t>
      </w:r>
      <w:proofErr w:type="spellStart"/>
      <w:r>
        <w:t>auß</w:t>
      </w:r>
      <w:proofErr w:type="spellEnd"/>
      <w:r>
        <w:t xml:space="preserve"> </w:t>
      </w:r>
      <w:proofErr w:type="spellStart"/>
      <w:r>
        <w:t>jrem</w:t>
      </w:r>
      <w:proofErr w:type="spellEnd"/>
      <w:r>
        <w:t xml:space="preserve"> </w:t>
      </w:r>
      <w:proofErr w:type="spellStart"/>
      <w:r>
        <w:t>fegfewer</w:t>
      </w:r>
      <w:proofErr w:type="spellEnd"/>
      <w:r>
        <w:t xml:space="preserve"> / gleich als solche </w:t>
      </w:r>
      <w:proofErr w:type="spellStart"/>
      <w:r>
        <w:t>hilff</w:t>
      </w:r>
      <w:proofErr w:type="spellEnd"/>
      <w:r>
        <w:t xml:space="preserve"> / den armen </w:t>
      </w:r>
      <w:proofErr w:type="spellStart"/>
      <w:r>
        <w:t>seelen</w:t>
      </w:r>
      <w:proofErr w:type="spellEnd"/>
      <w:r>
        <w:t xml:space="preserve"> </w:t>
      </w:r>
      <w:proofErr w:type="spellStart"/>
      <w:r>
        <w:t>nuetz</w:t>
      </w:r>
      <w:proofErr w:type="spellEnd"/>
      <w:r>
        <w:t xml:space="preserve"> und gut wer / </w:t>
      </w:r>
      <w:proofErr w:type="spellStart"/>
      <w:r>
        <w:t>unn</w:t>
      </w:r>
      <w:proofErr w:type="spellEnd"/>
      <w:r>
        <w:t xml:space="preserve"> gefiel in / das sie </w:t>
      </w:r>
      <w:proofErr w:type="spellStart"/>
      <w:r>
        <w:t>auß</w:t>
      </w:r>
      <w:proofErr w:type="spellEnd"/>
      <w:r>
        <w:t xml:space="preserve"> </w:t>
      </w:r>
      <w:proofErr w:type="spellStart"/>
      <w:r>
        <w:t>jrer</w:t>
      </w:r>
      <w:proofErr w:type="spellEnd"/>
      <w:r>
        <w:t xml:space="preserve"> </w:t>
      </w:r>
      <w:proofErr w:type="spellStart"/>
      <w:r>
        <w:t>senlichen</w:t>
      </w:r>
      <w:proofErr w:type="spellEnd"/>
      <w:r>
        <w:t xml:space="preserve"> </w:t>
      </w:r>
      <w:proofErr w:type="spellStart"/>
      <w:r>
        <w:t>begerung</w:t>
      </w:r>
      <w:proofErr w:type="spellEnd"/>
      <w:r>
        <w:t xml:space="preserve"> nach </w:t>
      </w:r>
      <w:proofErr w:type="spellStart"/>
      <w:r>
        <w:t>got</w:t>
      </w:r>
      <w:proofErr w:type="spellEnd"/>
      <w:r>
        <w:t xml:space="preserve"> / </w:t>
      </w:r>
      <w:proofErr w:type="spellStart"/>
      <w:r>
        <w:t>solten</w:t>
      </w:r>
      <w:proofErr w:type="spellEnd"/>
      <w:r>
        <w:t xml:space="preserve"> </w:t>
      </w:r>
      <w:proofErr w:type="spellStart"/>
      <w:r>
        <w:t>gesetz</w:t>
      </w:r>
      <w:proofErr w:type="spellEnd"/>
      <w:r>
        <w:t xml:space="preserve"> werden in ein </w:t>
      </w:r>
      <w:proofErr w:type="spellStart"/>
      <w:r>
        <w:t>kuele</w:t>
      </w:r>
      <w:proofErr w:type="spellEnd"/>
      <w:r>
        <w:t xml:space="preserve"> </w:t>
      </w:r>
      <w:proofErr w:type="spellStart"/>
      <w:r>
        <w:t>unnd</w:t>
      </w:r>
      <w:proofErr w:type="spellEnd"/>
      <w:r>
        <w:t xml:space="preserve"> </w:t>
      </w:r>
      <w:proofErr w:type="spellStart"/>
      <w:r>
        <w:t>unsenliche</w:t>
      </w:r>
      <w:proofErr w:type="spellEnd"/>
      <w:r>
        <w:t xml:space="preserve"> </w:t>
      </w:r>
      <w:proofErr w:type="spellStart"/>
      <w:r>
        <w:t>begerung</w:t>
      </w:r>
      <w:proofErr w:type="spellEnd"/>
      <w:r>
        <w:t xml:space="preserve">. Aber ob die </w:t>
      </w:r>
      <w:proofErr w:type="spellStart"/>
      <w:r>
        <w:t>seelen</w:t>
      </w:r>
      <w:proofErr w:type="spellEnd"/>
      <w:r>
        <w:t xml:space="preserve"> </w:t>
      </w:r>
      <w:proofErr w:type="spellStart"/>
      <w:r>
        <w:t>wolten</w:t>
      </w:r>
      <w:proofErr w:type="spellEnd"/>
      <w:r>
        <w:t xml:space="preserve"> / das </w:t>
      </w:r>
      <w:proofErr w:type="spellStart"/>
      <w:r>
        <w:t>jr</w:t>
      </w:r>
      <w:proofErr w:type="spellEnd"/>
      <w:r>
        <w:t xml:space="preserve"> hitzige </w:t>
      </w:r>
      <w:proofErr w:type="spellStart"/>
      <w:r>
        <w:t>unn</w:t>
      </w:r>
      <w:proofErr w:type="spellEnd"/>
      <w:r>
        <w:t xml:space="preserve"> </w:t>
      </w:r>
      <w:proofErr w:type="spellStart"/>
      <w:r>
        <w:t>brinnende</w:t>
      </w:r>
      <w:proofErr w:type="spellEnd"/>
      <w:r>
        <w:t xml:space="preserve"> </w:t>
      </w:r>
      <w:proofErr w:type="spellStart"/>
      <w:r>
        <w:t>begerung</w:t>
      </w:r>
      <w:proofErr w:type="spellEnd"/>
      <w:r>
        <w:t xml:space="preserve"> nach </w:t>
      </w:r>
      <w:proofErr w:type="spellStart"/>
      <w:r>
        <w:t>got</w:t>
      </w:r>
      <w:proofErr w:type="spellEnd"/>
      <w:r>
        <w:t xml:space="preserve"> / </w:t>
      </w:r>
      <w:proofErr w:type="spellStart"/>
      <w:r>
        <w:t>solt</w:t>
      </w:r>
      <w:proofErr w:type="spellEnd"/>
      <w:r>
        <w:t xml:space="preserve"> gelindert und </w:t>
      </w:r>
      <w:proofErr w:type="spellStart"/>
      <w:r>
        <w:t>kueler</w:t>
      </w:r>
      <w:proofErr w:type="spellEnd"/>
      <w:r>
        <w:t xml:space="preserve"> werden. Die </w:t>
      </w:r>
      <w:proofErr w:type="spellStart"/>
      <w:r>
        <w:t>selen</w:t>
      </w:r>
      <w:proofErr w:type="spellEnd"/>
      <w:r>
        <w:t xml:space="preserve"> in Jesum </w:t>
      </w:r>
      <w:proofErr w:type="spellStart"/>
      <w:r>
        <w:t>abgeschyden</w:t>
      </w:r>
      <w:proofErr w:type="spellEnd"/>
      <w:r>
        <w:t xml:space="preserve"> wollen </w:t>
      </w:r>
      <w:proofErr w:type="spellStart"/>
      <w:r>
        <w:t>unn</w:t>
      </w:r>
      <w:proofErr w:type="spellEnd"/>
      <w:r>
        <w:t xml:space="preserve"> </w:t>
      </w:r>
      <w:proofErr w:type="spellStart"/>
      <w:r>
        <w:t>begeren</w:t>
      </w:r>
      <w:proofErr w:type="spellEnd"/>
      <w:r>
        <w:t xml:space="preserve"> / das </w:t>
      </w:r>
      <w:proofErr w:type="spellStart"/>
      <w:r>
        <w:t>jr</w:t>
      </w:r>
      <w:proofErr w:type="spellEnd"/>
      <w:r>
        <w:t xml:space="preserve"> </w:t>
      </w:r>
      <w:proofErr w:type="spellStart"/>
      <w:r>
        <w:t>stat</w:t>
      </w:r>
      <w:proofErr w:type="spellEnd"/>
      <w:r>
        <w:t xml:space="preserve"> und wesen von tag zu tag </w:t>
      </w:r>
      <w:proofErr w:type="spellStart"/>
      <w:r>
        <w:t>mer</w:t>
      </w:r>
      <w:proofErr w:type="spellEnd"/>
      <w:r>
        <w:t xml:space="preserve"> </w:t>
      </w:r>
      <w:proofErr w:type="spellStart"/>
      <w:r>
        <w:t>unn</w:t>
      </w:r>
      <w:proofErr w:type="spellEnd"/>
      <w:r>
        <w:t xml:space="preserve"> hitziger </w:t>
      </w:r>
      <w:proofErr w:type="spellStart"/>
      <w:r>
        <w:t>werd</w:t>
      </w:r>
      <w:proofErr w:type="spellEnd"/>
      <w:r>
        <w:t xml:space="preserve"> / solang bis sie gereinigt werden. </w:t>
      </w:r>
      <w:proofErr w:type="spellStart"/>
      <w:r>
        <w:t>Eya</w:t>
      </w:r>
      <w:proofErr w:type="spellEnd"/>
      <w:r>
        <w:t xml:space="preserve"> </w:t>
      </w:r>
      <w:proofErr w:type="spellStart"/>
      <w:r>
        <w:t>wol</w:t>
      </w:r>
      <w:proofErr w:type="spellEnd"/>
      <w:r>
        <w:t xml:space="preserve"> ein freund wer der gewest / der Lazarum </w:t>
      </w:r>
      <w:proofErr w:type="spellStart"/>
      <w:r>
        <w:t>auß</w:t>
      </w:r>
      <w:proofErr w:type="spellEnd"/>
      <w:r>
        <w:t xml:space="preserve"> der schoß </w:t>
      </w:r>
      <w:proofErr w:type="spellStart"/>
      <w:r>
        <w:t>Abrae</w:t>
      </w:r>
      <w:proofErr w:type="spellEnd"/>
      <w:r>
        <w:t xml:space="preserve"> </w:t>
      </w:r>
      <w:proofErr w:type="spellStart"/>
      <w:r>
        <w:t>het</w:t>
      </w:r>
      <w:proofErr w:type="spellEnd"/>
      <w:r>
        <w:t xml:space="preserve"> wollen </w:t>
      </w:r>
      <w:proofErr w:type="spellStart"/>
      <w:r>
        <w:t>erloesen</w:t>
      </w:r>
      <w:proofErr w:type="spellEnd"/>
      <w:r>
        <w:t xml:space="preserve"> / darein alle </w:t>
      </w:r>
      <w:proofErr w:type="spellStart"/>
      <w:r>
        <w:t>menschen</w:t>
      </w:r>
      <w:proofErr w:type="spellEnd"/>
      <w:r>
        <w:t xml:space="preserve"> </w:t>
      </w:r>
      <w:proofErr w:type="spellStart"/>
      <w:r>
        <w:t>begern</w:t>
      </w:r>
      <w:proofErr w:type="spellEnd"/>
      <w:r>
        <w:t xml:space="preserve"> </w:t>
      </w:r>
      <w:proofErr w:type="spellStart"/>
      <w:r>
        <w:t>unn</w:t>
      </w:r>
      <w:proofErr w:type="spellEnd"/>
      <w:r>
        <w:t xml:space="preserve"> </w:t>
      </w:r>
      <w:proofErr w:type="spellStart"/>
      <w:r>
        <w:t>eylen</w:t>
      </w:r>
      <w:proofErr w:type="spellEnd"/>
      <w:r>
        <w:t xml:space="preserve"> </w:t>
      </w:r>
      <w:proofErr w:type="spellStart"/>
      <w:r>
        <w:t>solten</w:t>
      </w:r>
      <w:proofErr w:type="spellEnd"/>
      <w:r>
        <w:t xml:space="preserve">. Wir </w:t>
      </w:r>
      <w:proofErr w:type="spellStart"/>
      <w:r>
        <w:t>haltens</w:t>
      </w:r>
      <w:proofErr w:type="spellEnd"/>
      <w:r>
        <w:t xml:space="preserve"> mit keinen </w:t>
      </w:r>
      <w:proofErr w:type="spellStart"/>
      <w:r>
        <w:t>selen</w:t>
      </w:r>
      <w:proofErr w:type="spellEnd"/>
      <w:r>
        <w:t xml:space="preserve"> / dann mit den </w:t>
      </w:r>
      <w:proofErr w:type="spellStart"/>
      <w:r>
        <w:t>jhenen</w:t>
      </w:r>
      <w:proofErr w:type="spellEnd"/>
      <w:r>
        <w:t xml:space="preserve"> so durch Jesum Christum </w:t>
      </w:r>
      <w:proofErr w:type="spellStart"/>
      <w:r>
        <w:t>entschlaffen</w:t>
      </w:r>
      <w:proofErr w:type="spellEnd"/>
      <w:r>
        <w:t xml:space="preserve"> sein. Mit den </w:t>
      </w:r>
      <w:proofErr w:type="spellStart"/>
      <w:r>
        <w:t>vordampten</w:t>
      </w:r>
      <w:proofErr w:type="spellEnd"/>
      <w:r>
        <w:t xml:space="preserve"> </w:t>
      </w:r>
      <w:proofErr w:type="spellStart"/>
      <w:r>
        <w:t>vermoegen</w:t>
      </w:r>
      <w:proofErr w:type="spellEnd"/>
      <w:r>
        <w:t xml:space="preserve"> wir nichts handeln / wir </w:t>
      </w:r>
      <w:proofErr w:type="spellStart"/>
      <w:r>
        <w:t>koennen</w:t>
      </w:r>
      <w:proofErr w:type="spellEnd"/>
      <w:r>
        <w:t xml:space="preserve"> sie / weder mit </w:t>
      </w:r>
      <w:proofErr w:type="spellStart"/>
      <w:r>
        <w:t>wasser</w:t>
      </w:r>
      <w:proofErr w:type="spellEnd"/>
      <w:r>
        <w:t xml:space="preserve"> / mit </w:t>
      </w:r>
      <w:proofErr w:type="spellStart"/>
      <w:r>
        <w:t>opffer</w:t>
      </w:r>
      <w:proofErr w:type="spellEnd"/>
      <w:r>
        <w:t xml:space="preserve"> / noch mit messen erquicken / dann es ist ein solcher </w:t>
      </w:r>
      <w:proofErr w:type="spellStart"/>
      <w:r>
        <w:t>underscheid</w:t>
      </w:r>
      <w:proofErr w:type="spellEnd"/>
      <w:r>
        <w:t xml:space="preserve"> zwischen </w:t>
      </w:r>
      <w:proofErr w:type="spellStart"/>
      <w:r>
        <w:t>jhenen</w:t>
      </w:r>
      <w:proofErr w:type="spellEnd"/>
      <w:r>
        <w:t xml:space="preserve"> </w:t>
      </w:r>
      <w:proofErr w:type="spellStart"/>
      <w:r>
        <w:t>unnd</w:t>
      </w:r>
      <w:proofErr w:type="spellEnd"/>
      <w:r>
        <w:t xml:space="preserve"> uns / das wir zu </w:t>
      </w:r>
      <w:proofErr w:type="spellStart"/>
      <w:r>
        <w:t>jhenen</w:t>
      </w:r>
      <w:proofErr w:type="spellEnd"/>
      <w:r>
        <w:t xml:space="preserve"> / weder mit </w:t>
      </w:r>
      <w:proofErr w:type="spellStart"/>
      <w:r>
        <w:t>hilff</w:t>
      </w:r>
      <w:proofErr w:type="spellEnd"/>
      <w:r>
        <w:t xml:space="preserve"> / noch mit </w:t>
      </w:r>
      <w:proofErr w:type="spellStart"/>
      <w:r>
        <w:t>tadt</w:t>
      </w:r>
      <w:proofErr w:type="spellEnd"/>
      <w:r>
        <w:t xml:space="preserve"> </w:t>
      </w:r>
      <w:proofErr w:type="spellStart"/>
      <w:r>
        <w:t>moegen</w:t>
      </w:r>
      <w:proofErr w:type="spellEnd"/>
      <w:r>
        <w:t xml:space="preserve"> kommen / als der </w:t>
      </w:r>
      <w:proofErr w:type="spellStart"/>
      <w:r>
        <w:t>figurirt</w:t>
      </w:r>
      <w:proofErr w:type="spellEnd"/>
      <w:r>
        <w:t xml:space="preserve"> Abraham spricht Luce 16. Nun dieweil </w:t>
      </w:r>
      <w:proofErr w:type="spellStart"/>
      <w:r>
        <w:t>huelff</w:t>
      </w:r>
      <w:proofErr w:type="spellEnd"/>
      <w:r>
        <w:t xml:space="preserve"> / </w:t>
      </w:r>
      <w:proofErr w:type="spellStart"/>
      <w:r>
        <w:t>radt</w:t>
      </w:r>
      <w:proofErr w:type="spellEnd"/>
      <w:r>
        <w:t xml:space="preserve"> / </w:t>
      </w:r>
      <w:proofErr w:type="spellStart"/>
      <w:r>
        <w:t>weyß</w:t>
      </w:r>
      <w:proofErr w:type="spellEnd"/>
      <w:r>
        <w:t xml:space="preserve"> </w:t>
      </w:r>
      <w:proofErr w:type="spellStart"/>
      <w:r>
        <w:t>unn</w:t>
      </w:r>
      <w:proofErr w:type="spellEnd"/>
      <w:r>
        <w:t xml:space="preserve"> </w:t>
      </w:r>
      <w:proofErr w:type="spellStart"/>
      <w:r>
        <w:t>wege</w:t>
      </w:r>
      <w:proofErr w:type="spellEnd"/>
      <w:r>
        <w:t xml:space="preserve"> abgeschnitten sein / </w:t>
      </w:r>
      <w:proofErr w:type="spellStart"/>
      <w:r>
        <w:t>duerffen</w:t>
      </w:r>
      <w:proofErr w:type="spellEnd"/>
      <w:r>
        <w:t xml:space="preserve"> uns die </w:t>
      </w:r>
      <w:proofErr w:type="spellStart"/>
      <w:r>
        <w:t>wanwitzigen</w:t>
      </w:r>
      <w:proofErr w:type="spellEnd"/>
      <w:r>
        <w:t xml:space="preserve"> </w:t>
      </w:r>
      <w:proofErr w:type="spellStart"/>
      <w:r>
        <w:t>gleyßner</w:t>
      </w:r>
      <w:proofErr w:type="spellEnd"/>
      <w:r>
        <w:t xml:space="preserve"> </w:t>
      </w:r>
      <w:proofErr w:type="spellStart"/>
      <w:r>
        <w:t>nit</w:t>
      </w:r>
      <w:proofErr w:type="spellEnd"/>
      <w:r>
        <w:t xml:space="preserve"> eingeben / das wir den selben </w:t>
      </w:r>
      <w:proofErr w:type="spellStart"/>
      <w:r>
        <w:t>selen</w:t>
      </w:r>
      <w:proofErr w:type="spellEnd"/>
      <w:r>
        <w:t xml:space="preserve"> sollen zu </w:t>
      </w:r>
      <w:proofErr w:type="spellStart"/>
      <w:r>
        <w:t>hilff</w:t>
      </w:r>
      <w:proofErr w:type="spellEnd"/>
      <w:r>
        <w:t xml:space="preserve"> kommen. Weil wir aber auch die </w:t>
      </w:r>
      <w:proofErr w:type="spellStart"/>
      <w:r>
        <w:t>selen</w:t>
      </w:r>
      <w:proofErr w:type="spellEnd"/>
      <w:r>
        <w:t xml:space="preserve"> / in der schoß </w:t>
      </w:r>
      <w:proofErr w:type="spellStart"/>
      <w:r>
        <w:t>Abrahe</w:t>
      </w:r>
      <w:proofErr w:type="spellEnd"/>
      <w:r>
        <w:t xml:space="preserve"> </w:t>
      </w:r>
      <w:proofErr w:type="spellStart"/>
      <w:r>
        <w:t>ligende</w:t>
      </w:r>
      <w:proofErr w:type="spellEnd"/>
      <w:r>
        <w:t xml:space="preserve"> (aber durch Christum </w:t>
      </w:r>
      <w:proofErr w:type="spellStart"/>
      <w:r>
        <w:t>entschlaffen</w:t>
      </w:r>
      <w:proofErr w:type="spellEnd"/>
      <w:r>
        <w:t xml:space="preserve">) nicht in ein geringere oder </w:t>
      </w:r>
      <w:proofErr w:type="spellStart"/>
      <w:r>
        <w:t>kuelere</w:t>
      </w:r>
      <w:proofErr w:type="spellEnd"/>
      <w:r>
        <w:t xml:space="preserve"> </w:t>
      </w:r>
      <w:proofErr w:type="spellStart"/>
      <w:r>
        <w:t>begerung</w:t>
      </w:r>
      <w:proofErr w:type="spellEnd"/>
      <w:r>
        <w:t xml:space="preserve"> sollen </w:t>
      </w:r>
      <w:proofErr w:type="spellStart"/>
      <w:r>
        <w:t>brengen</w:t>
      </w:r>
      <w:proofErr w:type="spellEnd"/>
      <w:r>
        <w:t xml:space="preserve"> / folget </w:t>
      </w:r>
      <w:proofErr w:type="spellStart"/>
      <w:r>
        <w:t>straks</w:t>
      </w:r>
      <w:proofErr w:type="spellEnd"/>
      <w:r>
        <w:t xml:space="preserve"> das alles thun / </w:t>
      </w:r>
      <w:proofErr w:type="spellStart"/>
      <w:r>
        <w:t>meß</w:t>
      </w:r>
      <w:proofErr w:type="spellEnd"/>
      <w:r>
        <w:t xml:space="preserve"> / </w:t>
      </w:r>
      <w:proofErr w:type="spellStart"/>
      <w:r>
        <w:t>opffer</w:t>
      </w:r>
      <w:proofErr w:type="spellEnd"/>
      <w:r>
        <w:t xml:space="preserve"> / gelt gut oder </w:t>
      </w:r>
      <w:proofErr w:type="spellStart"/>
      <w:r>
        <w:t>testament</w:t>
      </w:r>
      <w:proofErr w:type="spellEnd"/>
      <w:r>
        <w:t xml:space="preserve"> </w:t>
      </w:r>
      <w:proofErr w:type="spellStart"/>
      <w:r>
        <w:t>unnuetz</w:t>
      </w:r>
      <w:proofErr w:type="spellEnd"/>
      <w:r>
        <w:t xml:space="preserve"> ist / das wir denselbigen </w:t>
      </w:r>
      <w:proofErr w:type="spellStart"/>
      <w:r>
        <w:t>selen</w:t>
      </w:r>
      <w:proofErr w:type="spellEnd"/>
      <w:r>
        <w:t xml:space="preserve"> zu gut </w:t>
      </w:r>
      <w:proofErr w:type="spellStart"/>
      <w:r>
        <w:t>verschuetten</w:t>
      </w:r>
      <w:proofErr w:type="spellEnd"/>
      <w:r>
        <w:t xml:space="preserve">. Ich </w:t>
      </w:r>
      <w:proofErr w:type="spellStart"/>
      <w:r>
        <w:t>wil</w:t>
      </w:r>
      <w:proofErr w:type="spellEnd"/>
      <w:r>
        <w:t xml:space="preserve"> </w:t>
      </w:r>
      <w:proofErr w:type="spellStart"/>
      <w:r>
        <w:t>geren</w:t>
      </w:r>
      <w:proofErr w:type="spellEnd"/>
      <w:r>
        <w:t xml:space="preserve"> geschwiegen / das wir nichts anders von </w:t>
      </w:r>
      <w:proofErr w:type="spellStart"/>
      <w:r>
        <w:t>got</w:t>
      </w:r>
      <w:proofErr w:type="spellEnd"/>
      <w:r>
        <w:t xml:space="preserve"> </w:t>
      </w:r>
      <w:proofErr w:type="spellStart"/>
      <w:r>
        <w:t>solten</w:t>
      </w:r>
      <w:proofErr w:type="spellEnd"/>
      <w:r>
        <w:t xml:space="preserve"> bitten dann das er </w:t>
      </w:r>
      <w:proofErr w:type="spellStart"/>
      <w:r>
        <w:t>wil</w:t>
      </w:r>
      <w:proofErr w:type="spellEnd"/>
      <w:r>
        <w:t xml:space="preserve"> / und wann wir </w:t>
      </w:r>
      <w:proofErr w:type="spellStart"/>
      <w:r>
        <w:t>wolten</w:t>
      </w:r>
      <w:proofErr w:type="spellEnd"/>
      <w:r>
        <w:t xml:space="preserve"> anders bitten </w:t>
      </w:r>
      <w:proofErr w:type="spellStart"/>
      <w:r>
        <w:t>dadnn</w:t>
      </w:r>
      <w:proofErr w:type="spellEnd"/>
      <w:r>
        <w:t xml:space="preserve"> </w:t>
      </w:r>
      <w:proofErr w:type="spellStart"/>
      <w:r>
        <w:t>got</w:t>
      </w:r>
      <w:proofErr w:type="spellEnd"/>
      <w:r>
        <w:t xml:space="preserve"> </w:t>
      </w:r>
      <w:proofErr w:type="spellStart"/>
      <w:r>
        <w:t>wil</w:t>
      </w:r>
      <w:proofErr w:type="spellEnd"/>
      <w:r>
        <w:t xml:space="preserve"> / so wer unser </w:t>
      </w:r>
      <w:proofErr w:type="spellStart"/>
      <w:r>
        <w:t>gepet</w:t>
      </w:r>
      <w:proofErr w:type="spellEnd"/>
      <w:r>
        <w:t xml:space="preserve"> wider </w:t>
      </w:r>
      <w:proofErr w:type="spellStart"/>
      <w:r>
        <w:t>gott</w:t>
      </w:r>
      <w:proofErr w:type="spellEnd"/>
      <w:r>
        <w:t xml:space="preserve"> </w:t>
      </w:r>
      <w:proofErr w:type="spellStart"/>
      <w:r>
        <w:t>unnd</w:t>
      </w:r>
      <w:proofErr w:type="spellEnd"/>
      <w:r>
        <w:t xml:space="preserve"> </w:t>
      </w:r>
      <w:proofErr w:type="spellStart"/>
      <w:r>
        <w:t>boeß</w:t>
      </w:r>
      <w:proofErr w:type="spellEnd"/>
      <w:r>
        <w:t xml:space="preserve"> </w:t>
      </w:r>
      <w:proofErr w:type="spellStart"/>
      <w:r>
        <w:t>darumb</w:t>
      </w:r>
      <w:proofErr w:type="spellEnd"/>
      <w:r>
        <w:t xml:space="preserve"> sollen wir </w:t>
      </w:r>
      <w:proofErr w:type="spellStart"/>
      <w:r>
        <w:t>nit</w:t>
      </w:r>
      <w:proofErr w:type="spellEnd"/>
      <w:r>
        <w:t xml:space="preserve"> </w:t>
      </w:r>
      <w:proofErr w:type="spellStart"/>
      <w:r>
        <w:t>woellenn</w:t>
      </w:r>
      <w:proofErr w:type="spellEnd"/>
      <w:r>
        <w:t xml:space="preserve"> noch bitten / das die </w:t>
      </w:r>
      <w:proofErr w:type="spellStart"/>
      <w:r>
        <w:t>seelen</w:t>
      </w:r>
      <w:proofErr w:type="spellEnd"/>
      <w:r>
        <w:t xml:space="preserve"> ehr in ein besser wesen genommen werden / denn </w:t>
      </w:r>
      <w:proofErr w:type="spellStart"/>
      <w:r>
        <w:t>got</w:t>
      </w:r>
      <w:proofErr w:type="spellEnd"/>
      <w:r>
        <w:t xml:space="preserve"> </w:t>
      </w:r>
      <w:proofErr w:type="spellStart"/>
      <w:r>
        <w:t>wil</w:t>
      </w:r>
      <w:proofErr w:type="spellEnd"/>
      <w:r>
        <w:t xml:space="preserve"> und </w:t>
      </w:r>
      <w:proofErr w:type="spellStart"/>
      <w:r>
        <w:t>wolgefelt</w:t>
      </w:r>
      <w:proofErr w:type="spellEnd"/>
      <w:r>
        <w:t xml:space="preserve">. </w:t>
      </w:r>
    </w:p>
    <w:p w14:paraId="36393CB5" w14:textId="77777777" w:rsidR="004D00F1" w:rsidRDefault="004D00F1" w:rsidP="004D00F1">
      <w:pPr>
        <w:pStyle w:val="StandardWeb"/>
      </w:pPr>
      <w:r>
        <w:t xml:space="preserve">Auch </w:t>
      </w:r>
      <w:proofErr w:type="spellStart"/>
      <w:r>
        <w:t>wil</w:t>
      </w:r>
      <w:proofErr w:type="spellEnd"/>
      <w:r>
        <w:t xml:space="preserve"> ich </w:t>
      </w:r>
      <w:proofErr w:type="spellStart"/>
      <w:r>
        <w:t>yetzt</w:t>
      </w:r>
      <w:proofErr w:type="spellEnd"/>
      <w:r>
        <w:t xml:space="preserve"> </w:t>
      </w:r>
      <w:proofErr w:type="spellStart"/>
      <w:r>
        <w:t>vorhalden</w:t>
      </w:r>
      <w:proofErr w:type="spellEnd"/>
      <w:r>
        <w:t xml:space="preserve"> das die </w:t>
      </w:r>
      <w:proofErr w:type="spellStart"/>
      <w:r>
        <w:t>selen</w:t>
      </w:r>
      <w:proofErr w:type="spellEnd"/>
      <w:r>
        <w:t xml:space="preserve"> alle </w:t>
      </w:r>
      <w:proofErr w:type="spellStart"/>
      <w:r>
        <w:t>jre</w:t>
      </w:r>
      <w:proofErr w:type="spellEnd"/>
      <w:r>
        <w:t xml:space="preserve"> gebrechen / </w:t>
      </w:r>
      <w:proofErr w:type="spellStart"/>
      <w:r>
        <w:t>mangel</w:t>
      </w:r>
      <w:proofErr w:type="spellEnd"/>
      <w:r>
        <w:t xml:space="preserve"> </w:t>
      </w:r>
      <w:proofErr w:type="spellStart"/>
      <w:r>
        <w:t>unn</w:t>
      </w:r>
      <w:proofErr w:type="spellEnd"/>
      <w:r>
        <w:t xml:space="preserve"> </w:t>
      </w:r>
      <w:proofErr w:type="spellStart"/>
      <w:r>
        <w:t>sünd</w:t>
      </w:r>
      <w:proofErr w:type="spellEnd"/>
      <w:r>
        <w:t xml:space="preserve"> / welche sie dort haben durch ein </w:t>
      </w:r>
      <w:proofErr w:type="spellStart"/>
      <w:r>
        <w:t>fewer</w:t>
      </w:r>
      <w:proofErr w:type="spellEnd"/>
      <w:r>
        <w:t xml:space="preserve"> bessern und abfegen (von welchen ich sagen </w:t>
      </w:r>
      <w:proofErr w:type="spellStart"/>
      <w:r>
        <w:t>werd</w:t>
      </w:r>
      <w:proofErr w:type="spellEnd"/>
      <w:r>
        <w:t xml:space="preserve">) </w:t>
      </w:r>
      <w:proofErr w:type="spellStart"/>
      <w:r>
        <w:t>unn</w:t>
      </w:r>
      <w:proofErr w:type="spellEnd"/>
      <w:r>
        <w:t xml:space="preserve"> nicht durch unser </w:t>
      </w:r>
      <w:proofErr w:type="spellStart"/>
      <w:r>
        <w:t>fürbit</w:t>
      </w:r>
      <w:proofErr w:type="spellEnd"/>
      <w:r>
        <w:t xml:space="preserve"> </w:t>
      </w:r>
      <w:proofErr w:type="spellStart"/>
      <w:r>
        <w:t>unn</w:t>
      </w:r>
      <w:proofErr w:type="spellEnd"/>
      <w:r>
        <w:t xml:space="preserve"> wann wir darüber </w:t>
      </w:r>
      <w:proofErr w:type="spellStart"/>
      <w:r>
        <w:t>wolten</w:t>
      </w:r>
      <w:proofErr w:type="spellEnd"/>
      <w:r>
        <w:t xml:space="preserve"> bitten / </w:t>
      </w:r>
      <w:proofErr w:type="spellStart"/>
      <w:r>
        <w:t>würt</w:t>
      </w:r>
      <w:proofErr w:type="spellEnd"/>
      <w:r>
        <w:t xml:space="preserve"> uns Christus sagen / als er zu den </w:t>
      </w:r>
      <w:proofErr w:type="spellStart"/>
      <w:r>
        <w:t>sonen</w:t>
      </w:r>
      <w:proofErr w:type="spellEnd"/>
      <w:r>
        <w:t xml:space="preserve"> </w:t>
      </w:r>
      <w:proofErr w:type="spellStart"/>
      <w:r>
        <w:t>Zebedei</w:t>
      </w:r>
      <w:proofErr w:type="spellEnd"/>
      <w:r>
        <w:t xml:space="preserve"> sagt. </w:t>
      </w:r>
      <w:proofErr w:type="spellStart"/>
      <w:r>
        <w:t>Ir</w:t>
      </w:r>
      <w:proofErr w:type="spellEnd"/>
      <w:r>
        <w:t xml:space="preserve"> wist nicht was </w:t>
      </w:r>
      <w:proofErr w:type="spellStart"/>
      <w:r>
        <w:t>ir</w:t>
      </w:r>
      <w:proofErr w:type="spellEnd"/>
      <w:r>
        <w:t xml:space="preserve"> bittet / und </w:t>
      </w:r>
      <w:proofErr w:type="spellStart"/>
      <w:r>
        <w:t>wurd</w:t>
      </w:r>
      <w:proofErr w:type="spellEnd"/>
      <w:r>
        <w:t xml:space="preserve"> unser gebet </w:t>
      </w:r>
      <w:proofErr w:type="spellStart"/>
      <w:r>
        <w:t>billich</w:t>
      </w:r>
      <w:proofErr w:type="spellEnd"/>
      <w:r>
        <w:t xml:space="preserve"> von </w:t>
      </w:r>
      <w:proofErr w:type="spellStart"/>
      <w:r>
        <w:t>got</w:t>
      </w:r>
      <w:proofErr w:type="spellEnd"/>
      <w:r>
        <w:t xml:space="preserve"> </w:t>
      </w:r>
      <w:proofErr w:type="spellStart"/>
      <w:r>
        <w:t>veracht</w:t>
      </w:r>
      <w:proofErr w:type="spellEnd"/>
      <w:r>
        <w:t xml:space="preserve"> werden / das ich </w:t>
      </w:r>
      <w:proofErr w:type="spellStart"/>
      <w:r>
        <w:t>yetz</w:t>
      </w:r>
      <w:proofErr w:type="spellEnd"/>
      <w:r>
        <w:t xml:space="preserve"> laß beruhen. Nach dem wollen wir </w:t>
      </w:r>
      <w:proofErr w:type="spellStart"/>
      <w:r>
        <w:t>beschehen</w:t>
      </w:r>
      <w:proofErr w:type="spellEnd"/>
      <w:r>
        <w:t xml:space="preserve"> / was die in Christo verstorben haben / des wir uns sollen </w:t>
      </w:r>
      <w:proofErr w:type="spellStart"/>
      <w:r>
        <w:t>erfrewen</w:t>
      </w:r>
      <w:proofErr w:type="spellEnd"/>
      <w:r>
        <w:t xml:space="preserve">. Mich </w:t>
      </w:r>
      <w:proofErr w:type="spellStart"/>
      <w:r>
        <w:t>bedunckt</w:t>
      </w:r>
      <w:proofErr w:type="spellEnd"/>
      <w:r>
        <w:t xml:space="preserve"> das </w:t>
      </w:r>
      <w:proofErr w:type="spellStart"/>
      <w:r>
        <w:t>dise</w:t>
      </w:r>
      <w:proofErr w:type="spellEnd"/>
      <w:r>
        <w:t xml:space="preserve"> </w:t>
      </w:r>
      <w:proofErr w:type="spellStart"/>
      <w:r>
        <w:t>wort</w:t>
      </w:r>
      <w:proofErr w:type="spellEnd"/>
      <w:r>
        <w:t xml:space="preserve"> Christi </w:t>
      </w:r>
      <w:proofErr w:type="spellStart"/>
      <w:r>
        <w:t>alhie</w:t>
      </w:r>
      <w:proofErr w:type="spellEnd"/>
      <w:r>
        <w:t xml:space="preserve"> in </w:t>
      </w:r>
      <w:proofErr w:type="spellStart"/>
      <w:r>
        <w:t>sonderm</w:t>
      </w:r>
      <w:proofErr w:type="spellEnd"/>
      <w:r>
        <w:t xml:space="preserve"> </w:t>
      </w:r>
      <w:proofErr w:type="spellStart"/>
      <w:r>
        <w:t>fleiß</w:t>
      </w:r>
      <w:proofErr w:type="spellEnd"/>
      <w:r>
        <w:t xml:space="preserve"> sein </w:t>
      </w:r>
      <w:proofErr w:type="spellStart"/>
      <w:r>
        <w:t>zumerken</w:t>
      </w:r>
      <w:proofErr w:type="spellEnd"/>
      <w:r>
        <w:t xml:space="preserve"> / die er </w:t>
      </w:r>
      <w:proofErr w:type="spellStart"/>
      <w:r>
        <w:t>gelert</w:t>
      </w:r>
      <w:proofErr w:type="spellEnd"/>
      <w:r>
        <w:t xml:space="preserve">. Also / Welcher mein </w:t>
      </w:r>
      <w:proofErr w:type="spellStart"/>
      <w:r>
        <w:t>fleisch</w:t>
      </w:r>
      <w:proofErr w:type="spellEnd"/>
      <w:r>
        <w:t xml:space="preserve"> isset / und mein </w:t>
      </w:r>
      <w:proofErr w:type="spellStart"/>
      <w:r>
        <w:t>blut</w:t>
      </w:r>
      <w:proofErr w:type="spellEnd"/>
      <w:r>
        <w:t xml:space="preserve"> </w:t>
      </w:r>
      <w:proofErr w:type="spellStart"/>
      <w:r>
        <w:t>trinckt</w:t>
      </w:r>
      <w:proofErr w:type="spellEnd"/>
      <w:r>
        <w:t xml:space="preserve"> / der </w:t>
      </w:r>
      <w:proofErr w:type="spellStart"/>
      <w:r>
        <w:t>bleybt</w:t>
      </w:r>
      <w:proofErr w:type="spellEnd"/>
      <w:r>
        <w:t xml:space="preserve"> in mir / und ich in </w:t>
      </w:r>
      <w:proofErr w:type="spellStart"/>
      <w:r>
        <w:t>jme</w:t>
      </w:r>
      <w:proofErr w:type="spellEnd"/>
      <w:r>
        <w:t xml:space="preserve"> / und als mich der lebendig </w:t>
      </w:r>
      <w:proofErr w:type="spellStart"/>
      <w:r>
        <w:t>vater</w:t>
      </w:r>
      <w:proofErr w:type="spellEnd"/>
      <w:r>
        <w:t xml:space="preserve"> hat gesandt und geschickt </w:t>
      </w:r>
      <w:proofErr w:type="spellStart"/>
      <w:r>
        <w:t>unn</w:t>
      </w:r>
      <w:proofErr w:type="spellEnd"/>
      <w:r>
        <w:t xml:space="preserve"> ich leb </w:t>
      </w:r>
      <w:proofErr w:type="spellStart"/>
      <w:r>
        <w:t>umbs</w:t>
      </w:r>
      <w:proofErr w:type="spellEnd"/>
      <w:r>
        <w:t xml:space="preserve"> </w:t>
      </w:r>
      <w:proofErr w:type="spellStart"/>
      <w:r>
        <w:t>vatern</w:t>
      </w:r>
      <w:proofErr w:type="spellEnd"/>
      <w:r>
        <w:t xml:space="preserve"> willen / also ist es / welcher mich isset der lebet von meinet wegen Joan. 6. Christus sagt das alle </w:t>
      </w:r>
      <w:proofErr w:type="spellStart"/>
      <w:r>
        <w:t>menschen</w:t>
      </w:r>
      <w:proofErr w:type="spellEnd"/>
      <w:r>
        <w:t xml:space="preserve"> / die sein </w:t>
      </w:r>
      <w:proofErr w:type="spellStart"/>
      <w:r>
        <w:t>fleisch</w:t>
      </w:r>
      <w:proofErr w:type="spellEnd"/>
      <w:r>
        <w:t xml:space="preserve"> essen </w:t>
      </w:r>
      <w:proofErr w:type="spellStart"/>
      <w:r>
        <w:t>unn</w:t>
      </w:r>
      <w:proofErr w:type="spellEnd"/>
      <w:r>
        <w:t xml:space="preserve"> sein </w:t>
      </w:r>
      <w:proofErr w:type="spellStart"/>
      <w:r>
        <w:t>blut</w:t>
      </w:r>
      <w:proofErr w:type="spellEnd"/>
      <w:r>
        <w:t xml:space="preserve"> trinken / in sein </w:t>
      </w:r>
      <w:proofErr w:type="spellStart"/>
      <w:r>
        <w:t>natur</w:t>
      </w:r>
      <w:proofErr w:type="spellEnd"/>
      <w:r>
        <w:t xml:space="preserve"> / </w:t>
      </w:r>
      <w:proofErr w:type="spellStart"/>
      <w:r>
        <w:t>art</w:t>
      </w:r>
      <w:proofErr w:type="spellEnd"/>
      <w:r>
        <w:t xml:space="preserve"> / leben weiß und wesen werden verwandelt / also / das </w:t>
      </w:r>
      <w:proofErr w:type="spellStart"/>
      <w:r>
        <w:t>jr</w:t>
      </w:r>
      <w:proofErr w:type="spellEnd"/>
      <w:r>
        <w:t xml:space="preserve"> leben nicht mehr </w:t>
      </w:r>
      <w:proofErr w:type="spellStart"/>
      <w:r>
        <w:t>jr</w:t>
      </w:r>
      <w:proofErr w:type="spellEnd"/>
      <w:r>
        <w:t xml:space="preserve"> leben </w:t>
      </w:r>
      <w:proofErr w:type="spellStart"/>
      <w:r>
        <w:t>bleybt</w:t>
      </w:r>
      <w:proofErr w:type="spellEnd"/>
      <w:r>
        <w:t xml:space="preserve"> / sonder ein leben Christi </w:t>
      </w:r>
      <w:proofErr w:type="spellStart"/>
      <w:r>
        <w:t>wirt</w:t>
      </w:r>
      <w:proofErr w:type="spellEnd"/>
      <w:r>
        <w:t xml:space="preserve"> / das sie </w:t>
      </w:r>
      <w:proofErr w:type="spellStart"/>
      <w:r>
        <w:t>warhafftigklich</w:t>
      </w:r>
      <w:proofErr w:type="spellEnd"/>
      <w:r>
        <w:t xml:space="preserve"> </w:t>
      </w:r>
      <w:proofErr w:type="spellStart"/>
      <w:r>
        <w:t>moegen</w:t>
      </w:r>
      <w:proofErr w:type="spellEnd"/>
      <w:r>
        <w:t xml:space="preserve"> sprechen Ich lebe </w:t>
      </w:r>
      <w:proofErr w:type="spellStart"/>
      <w:r>
        <w:t>nit</w:t>
      </w:r>
      <w:proofErr w:type="spellEnd"/>
      <w:r>
        <w:t xml:space="preserve"> / </w:t>
      </w:r>
      <w:proofErr w:type="spellStart"/>
      <w:r>
        <w:t>sonder</w:t>
      </w:r>
      <w:proofErr w:type="spellEnd"/>
      <w:r>
        <w:t xml:space="preserve"> Christus d’ lebt in mir Gal. 3. Unser leben </w:t>
      </w:r>
      <w:proofErr w:type="spellStart"/>
      <w:r>
        <w:t>geet</w:t>
      </w:r>
      <w:proofErr w:type="spellEnd"/>
      <w:r>
        <w:t xml:space="preserve"> zu </w:t>
      </w:r>
      <w:proofErr w:type="spellStart"/>
      <w:r>
        <w:t>poden</w:t>
      </w:r>
      <w:proofErr w:type="spellEnd"/>
      <w:r>
        <w:t xml:space="preserve"> und </w:t>
      </w:r>
      <w:proofErr w:type="spellStart"/>
      <w:r>
        <w:t>grundt</w:t>
      </w:r>
      <w:proofErr w:type="spellEnd"/>
      <w:r>
        <w:t xml:space="preserve"> </w:t>
      </w:r>
      <w:proofErr w:type="spellStart"/>
      <w:r>
        <w:t>nider</w:t>
      </w:r>
      <w:proofErr w:type="spellEnd"/>
      <w:r>
        <w:t xml:space="preserve"> / und </w:t>
      </w:r>
      <w:proofErr w:type="spellStart"/>
      <w:r>
        <w:t>wechst</w:t>
      </w:r>
      <w:proofErr w:type="spellEnd"/>
      <w:r>
        <w:t xml:space="preserve"> das leben Christi </w:t>
      </w:r>
      <w:proofErr w:type="spellStart"/>
      <w:r>
        <w:t>auff</w:t>
      </w:r>
      <w:proofErr w:type="spellEnd"/>
      <w:r>
        <w:t xml:space="preserve">. Nun wie sie Christum essen / also versterben sie durch Christum. Die </w:t>
      </w:r>
      <w:proofErr w:type="spellStart"/>
      <w:r>
        <w:t>christum</w:t>
      </w:r>
      <w:proofErr w:type="spellEnd"/>
      <w:r>
        <w:t xml:space="preserve"> essen / die leben </w:t>
      </w:r>
      <w:proofErr w:type="spellStart"/>
      <w:r>
        <w:t>umb</w:t>
      </w:r>
      <w:proofErr w:type="spellEnd"/>
      <w:r>
        <w:t xml:space="preserve"> Christus willen und haben den </w:t>
      </w:r>
      <w:proofErr w:type="spellStart"/>
      <w:r>
        <w:t>einwonenden</w:t>
      </w:r>
      <w:proofErr w:type="spellEnd"/>
      <w:r>
        <w:t xml:space="preserve"> </w:t>
      </w:r>
      <w:proofErr w:type="spellStart"/>
      <w:r>
        <w:t>gaist</w:t>
      </w:r>
      <w:proofErr w:type="spellEnd"/>
      <w:r>
        <w:t xml:space="preserve"> </w:t>
      </w:r>
      <w:proofErr w:type="spellStart"/>
      <w:r>
        <w:t>christi</w:t>
      </w:r>
      <w:proofErr w:type="spellEnd"/>
      <w:r>
        <w:t xml:space="preserve"> in </w:t>
      </w:r>
      <w:proofErr w:type="spellStart"/>
      <w:r>
        <w:t>jrem</w:t>
      </w:r>
      <w:proofErr w:type="spellEnd"/>
      <w:r>
        <w:t xml:space="preserve"> </w:t>
      </w:r>
      <w:proofErr w:type="spellStart"/>
      <w:r>
        <w:t>hertzen</w:t>
      </w:r>
      <w:proofErr w:type="spellEnd"/>
      <w:r>
        <w:t xml:space="preserve"> / der </w:t>
      </w:r>
      <w:proofErr w:type="spellStart"/>
      <w:r>
        <w:t>jre</w:t>
      </w:r>
      <w:proofErr w:type="spellEnd"/>
      <w:r>
        <w:t xml:space="preserve"> </w:t>
      </w:r>
      <w:proofErr w:type="spellStart"/>
      <w:r>
        <w:t>seel</w:t>
      </w:r>
      <w:proofErr w:type="spellEnd"/>
      <w:r>
        <w:t xml:space="preserve"> hat lebendig gemacht / </w:t>
      </w:r>
      <w:proofErr w:type="spellStart"/>
      <w:r>
        <w:t>unn</w:t>
      </w:r>
      <w:proofErr w:type="spellEnd"/>
      <w:r>
        <w:t xml:space="preserve"> den </w:t>
      </w:r>
      <w:proofErr w:type="spellStart"/>
      <w:r>
        <w:t>leyb</w:t>
      </w:r>
      <w:proofErr w:type="spellEnd"/>
      <w:r>
        <w:t xml:space="preserve"> </w:t>
      </w:r>
      <w:proofErr w:type="spellStart"/>
      <w:r>
        <w:t>kuenfftiglich</w:t>
      </w:r>
      <w:proofErr w:type="spellEnd"/>
      <w:r>
        <w:t xml:space="preserve"> auch </w:t>
      </w:r>
      <w:proofErr w:type="spellStart"/>
      <w:r>
        <w:t>wirt</w:t>
      </w:r>
      <w:proofErr w:type="spellEnd"/>
      <w:r>
        <w:t xml:space="preserve"> lebendig machen. Demnach sein die </w:t>
      </w:r>
      <w:proofErr w:type="spellStart"/>
      <w:r>
        <w:t>v’storben</w:t>
      </w:r>
      <w:proofErr w:type="spellEnd"/>
      <w:r>
        <w:t xml:space="preserve"> durch </w:t>
      </w:r>
      <w:proofErr w:type="spellStart"/>
      <w:r>
        <w:t>christum</w:t>
      </w:r>
      <w:proofErr w:type="spellEnd"/>
      <w:r>
        <w:t xml:space="preserve"> in </w:t>
      </w:r>
      <w:proofErr w:type="spellStart"/>
      <w:r>
        <w:t>warhafftigem</w:t>
      </w:r>
      <w:proofErr w:type="spellEnd"/>
      <w:r>
        <w:t xml:space="preserve"> leben wesen </w:t>
      </w:r>
      <w:proofErr w:type="spellStart"/>
      <w:r>
        <w:t>weysen</w:t>
      </w:r>
      <w:proofErr w:type="spellEnd"/>
      <w:r>
        <w:t xml:space="preserve"> / und in der </w:t>
      </w:r>
      <w:proofErr w:type="spellStart"/>
      <w:r>
        <w:t>art</w:t>
      </w:r>
      <w:proofErr w:type="spellEnd"/>
      <w:r>
        <w:t xml:space="preserve"> Christi Doch einer </w:t>
      </w:r>
      <w:proofErr w:type="spellStart"/>
      <w:r>
        <w:t>mer</w:t>
      </w:r>
      <w:proofErr w:type="spellEnd"/>
      <w:r>
        <w:t xml:space="preserve"> </w:t>
      </w:r>
      <w:proofErr w:type="spellStart"/>
      <w:r>
        <w:t>dan</w:t>
      </w:r>
      <w:proofErr w:type="spellEnd"/>
      <w:r>
        <w:t xml:space="preserve"> der ander / darnach einer ein </w:t>
      </w:r>
      <w:proofErr w:type="spellStart"/>
      <w:r>
        <w:t>pfundt</w:t>
      </w:r>
      <w:proofErr w:type="spellEnd"/>
      <w:r>
        <w:t xml:space="preserve"> empfangen / oder mit </w:t>
      </w:r>
      <w:proofErr w:type="spellStart"/>
      <w:r>
        <w:t>empfangnen</w:t>
      </w:r>
      <w:proofErr w:type="spellEnd"/>
      <w:r>
        <w:t xml:space="preserve"> </w:t>
      </w:r>
      <w:proofErr w:type="spellStart"/>
      <w:r>
        <w:t>pfundt</w:t>
      </w:r>
      <w:proofErr w:type="spellEnd"/>
      <w:r>
        <w:t xml:space="preserve"> sehr </w:t>
      </w:r>
      <w:proofErr w:type="spellStart"/>
      <w:r>
        <w:t>arbeit</w:t>
      </w:r>
      <w:proofErr w:type="spellEnd"/>
      <w:r>
        <w:t xml:space="preserve"> darnach </w:t>
      </w:r>
      <w:proofErr w:type="spellStart"/>
      <w:r>
        <w:t>komet</w:t>
      </w:r>
      <w:proofErr w:type="spellEnd"/>
      <w:r>
        <w:t xml:space="preserve"> einer in die </w:t>
      </w:r>
      <w:proofErr w:type="spellStart"/>
      <w:r>
        <w:t>tieff</w:t>
      </w:r>
      <w:proofErr w:type="spellEnd"/>
      <w:r>
        <w:t xml:space="preserve"> / breit weit (der hohe </w:t>
      </w:r>
      <w:proofErr w:type="spellStart"/>
      <w:r>
        <w:t>christi</w:t>
      </w:r>
      <w:proofErr w:type="spellEnd"/>
      <w:r>
        <w:t xml:space="preserve"> </w:t>
      </w:r>
      <w:proofErr w:type="spellStart"/>
      <w:r>
        <w:t>Ephe</w:t>
      </w:r>
      <w:proofErr w:type="spellEnd"/>
      <w:r>
        <w:t xml:space="preserve">. 3) Allhie die Christum essen / das ist / die seine </w:t>
      </w:r>
      <w:proofErr w:type="spellStart"/>
      <w:r>
        <w:t>krefft</w:t>
      </w:r>
      <w:proofErr w:type="spellEnd"/>
      <w:r>
        <w:t xml:space="preserve"> </w:t>
      </w:r>
      <w:proofErr w:type="spellStart"/>
      <w:r>
        <w:t>unn</w:t>
      </w:r>
      <w:proofErr w:type="spellEnd"/>
      <w:r>
        <w:t xml:space="preserve"> </w:t>
      </w:r>
      <w:proofErr w:type="spellStart"/>
      <w:r>
        <w:t>schetz</w:t>
      </w:r>
      <w:proofErr w:type="spellEnd"/>
      <w:r>
        <w:t xml:space="preserve"> erlangen / die haben das leben / </w:t>
      </w:r>
      <w:proofErr w:type="spellStart"/>
      <w:r>
        <w:t>unnd</w:t>
      </w:r>
      <w:proofErr w:type="spellEnd"/>
      <w:r>
        <w:t xml:space="preserve"> werden </w:t>
      </w:r>
      <w:proofErr w:type="spellStart"/>
      <w:r>
        <w:t>aufferweckt</w:t>
      </w:r>
      <w:proofErr w:type="spellEnd"/>
      <w:r>
        <w:t xml:space="preserve"> von Christo Joan. 6. Welche aber </w:t>
      </w:r>
      <w:proofErr w:type="spellStart"/>
      <w:r>
        <w:t>christum</w:t>
      </w:r>
      <w:proofErr w:type="spellEnd"/>
      <w:r>
        <w:t xml:space="preserve"> nicht essen / die haben kein leben in </w:t>
      </w:r>
      <w:proofErr w:type="spellStart"/>
      <w:r>
        <w:t>jnen</w:t>
      </w:r>
      <w:proofErr w:type="spellEnd"/>
      <w:r>
        <w:t xml:space="preserve"> / sie haben </w:t>
      </w:r>
      <w:proofErr w:type="spellStart"/>
      <w:r>
        <w:t>wol</w:t>
      </w:r>
      <w:proofErr w:type="spellEnd"/>
      <w:r>
        <w:t xml:space="preserve"> ein fleischlich / </w:t>
      </w:r>
      <w:proofErr w:type="spellStart"/>
      <w:r>
        <w:t>betrieglich</w:t>
      </w:r>
      <w:proofErr w:type="spellEnd"/>
      <w:r>
        <w:t xml:space="preserve"> / </w:t>
      </w:r>
      <w:proofErr w:type="spellStart"/>
      <w:r>
        <w:t>vorgenklich</w:t>
      </w:r>
      <w:proofErr w:type="spellEnd"/>
      <w:r>
        <w:t xml:space="preserve"> leben aber </w:t>
      </w:r>
      <w:proofErr w:type="spellStart"/>
      <w:r>
        <w:t>dz</w:t>
      </w:r>
      <w:proofErr w:type="spellEnd"/>
      <w:r>
        <w:t xml:space="preserve"> geistlich / </w:t>
      </w:r>
      <w:proofErr w:type="spellStart"/>
      <w:r>
        <w:t>warhafftig</w:t>
      </w:r>
      <w:proofErr w:type="spellEnd"/>
      <w:r>
        <w:t xml:space="preserve"> und ewig leben haben sie nicht / </w:t>
      </w:r>
      <w:proofErr w:type="spellStart"/>
      <w:r>
        <w:t>darumb</w:t>
      </w:r>
      <w:proofErr w:type="spellEnd"/>
      <w:r>
        <w:t xml:space="preserve"> </w:t>
      </w:r>
      <w:proofErr w:type="spellStart"/>
      <w:r>
        <w:t>dz</w:t>
      </w:r>
      <w:proofErr w:type="spellEnd"/>
      <w:r>
        <w:t xml:space="preserve"> sie </w:t>
      </w:r>
      <w:proofErr w:type="spellStart"/>
      <w:r>
        <w:t>christum</w:t>
      </w:r>
      <w:proofErr w:type="spellEnd"/>
      <w:r>
        <w:t xml:space="preserve"> nicht essen / </w:t>
      </w:r>
      <w:proofErr w:type="spellStart"/>
      <w:r>
        <w:t>dz</w:t>
      </w:r>
      <w:proofErr w:type="spellEnd"/>
      <w:r>
        <w:t xml:space="preserve"> ist / </w:t>
      </w:r>
      <w:proofErr w:type="spellStart"/>
      <w:r>
        <w:t>darumb</w:t>
      </w:r>
      <w:proofErr w:type="spellEnd"/>
      <w:r>
        <w:t xml:space="preserve"> </w:t>
      </w:r>
      <w:proofErr w:type="spellStart"/>
      <w:r>
        <w:t>dz</w:t>
      </w:r>
      <w:proofErr w:type="spellEnd"/>
      <w:r>
        <w:t xml:space="preserve"> sie </w:t>
      </w:r>
      <w:proofErr w:type="spellStart"/>
      <w:r>
        <w:t>christus</w:t>
      </w:r>
      <w:proofErr w:type="spellEnd"/>
      <w:r>
        <w:t xml:space="preserve"> </w:t>
      </w:r>
      <w:proofErr w:type="spellStart"/>
      <w:r>
        <w:t>nicth</w:t>
      </w:r>
      <w:proofErr w:type="spellEnd"/>
      <w:r>
        <w:t xml:space="preserve"> im </w:t>
      </w:r>
      <w:proofErr w:type="spellStart"/>
      <w:r>
        <w:t>grund</w:t>
      </w:r>
      <w:proofErr w:type="spellEnd"/>
      <w:r>
        <w:t xml:space="preserve"> </w:t>
      </w:r>
      <w:proofErr w:type="spellStart"/>
      <w:r>
        <w:t>jrer</w:t>
      </w:r>
      <w:proofErr w:type="spellEnd"/>
      <w:r>
        <w:t xml:space="preserve"> </w:t>
      </w:r>
      <w:proofErr w:type="spellStart"/>
      <w:r>
        <w:t>seel</w:t>
      </w:r>
      <w:proofErr w:type="spellEnd"/>
      <w:r>
        <w:t xml:space="preserve"> speiset </w:t>
      </w:r>
      <w:proofErr w:type="spellStart"/>
      <w:r>
        <w:t>unn</w:t>
      </w:r>
      <w:proofErr w:type="spellEnd"/>
      <w:r>
        <w:t xml:space="preserve"> </w:t>
      </w:r>
      <w:proofErr w:type="spellStart"/>
      <w:r>
        <w:t>neret</w:t>
      </w:r>
      <w:proofErr w:type="spellEnd"/>
      <w:r>
        <w:t xml:space="preserve">. So aber </w:t>
      </w:r>
      <w:proofErr w:type="spellStart"/>
      <w:r>
        <w:t>yemandt</w:t>
      </w:r>
      <w:proofErr w:type="spellEnd"/>
      <w:r>
        <w:t xml:space="preserve"> Christum in </w:t>
      </w:r>
      <w:proofErr w:type="spellStart"/>
      <w:r>
        <w:t>warhafftigen</w:t>
      </w:r>
      <w:proofErr w:type="spellEnd"/>
      <w:r>
        <w:t xml:space="preserve"> leben </w:t>
      </w:r>
      <w:proofErr w:type="spellStart"/>
      <w:r>
        <w:t>annymbt</w:t>
      </w:r>
      <w:proofErr w:type="spellEnd"/>
      <w:r>
        <w:t xml:space="preserve"> der hat das ewig leben / Derhalben </w:t>
      </w:r>
      <w:proofErr w:type="spellStart"/>
      <w:r>
        <w:t>wirt</w:t>
      </w:r>
      <w:proofErr w:type="spellEnd"/>
      <w:r>
        <w:t xml:space="preserve"> er in </w:t>
      </w:r>
      <w:proofErr w:type="spellStart"/>
      <w:r>
        <w:t>ewigkeit</w:t>
      </w:r>
      <w:proofErr w:type="spellEnd"/>
      <w:r>
        <w:t xml:space="preserve"> nicht sterben. Joan. 6. das ist / welcher in dem </w:t>
      </w:r>
      <w:proofErr w:type="spellStart"/>
      <w:r>
        <w:t>herren</w:t>
      </w:r>
      <w:proofErr w:type="spellEnd"/>
      <w:r>
        <w:t xml:space="preserve"> Jesu Christo lebet </w:t>
      </w:r>
      <w:proofErr w:type="spellStart"/>
      <w:r>
        <w:t>unn</w:t>
      </w:r>
      <w:proofErr w:type="spellEnd"/>
      <w:r>
        <w:t xml:space="preserve"> glaubt / d’ </w:t>
      </w:r>
      <w:proofErr w:type="spellStart"/>
      <w:r>
        <w:t>wirt</w:t>
      </w:r>
      <w:proofErr w:type="spellEnd"/>
      <w:r>
        <w:t xml:space="preserve"> nicht sterben in </w:t>
      </w:r>
      <w:proofErr w:type="spellStart"/>
      <w:r>
        <w:t>ewigkeit</w:t>
      </w:r>
      <w:proofErr w:type="spellEnd"/>
      <w:r>
        <w:t xml:space="preserve"> / Wenn er aber gleich stirbt / </w:t>
      </w:r>
      <w:proofErr w:type="spellStart"/>
      <w:r>
        <w:t>dannest</w:t>
      </w:r>
      <w:proofErr w:type="spellEnd"/>
      <w:r>
        <w:t xml:space="preserve"> lebt er / nach dem Christus spricht / Welcher in mich glaubt d’ lebt / ob er gleich gestorben ist / </w:t>
      </w:r>
      <w:proofErr w:type="spellStart"/>
      <w:r>
        <w:t>unn</w:t>
      </w:r>
      <w:proofErr w:type="spellEnd"/>
      <w:r>
        <w:t xml:space="preserve"> ein </w:t>
      </w:r>
      <w:proofErr w:type="spellStart"/>
      <w:r>
        <w:t>yglicher</w:t>
      </w:r>
      <w:proofErr w:type="spellEnd"/>
      <w:r>
        <w:t xml:space="preserve"> der in mich glaubt </w:t>
      </w:r>
      <w:proofErr w:type="spellStart"/>
      <w:r>
        <w:t>unn</w:t>
      </w:r>
      <w:proofErr w:type="spellEnd"/>
      <w:r>
        <w:t xml:space="preserve"> lebt der </w:t>
      </w:r>
      <w:proofErr w:type="spellStart"/>
      <w:r>
        <w:t>wirt</w:t>
      </w:r>
      <w:proofErr w:type="spellEnd"/>
      <w:r>
        <w:t xml:space="preserve"> in </w:t>
      </w:r>
      <w:proofErr w:type="spellStart"/>
      <w:r>
        <w:t>ewigkeit</w:t>
      </w:r>
      <w:proofErr w:type="spellEnd"/>
      <w:r>
        <w:t xml:space="preserve"> nicht sterben / Joan. </w:t>
      </w:r>
      <w:proofErr w:type="spellStart"/>
      <w:r>
        <w:t>6.xj</w:t>
      </w:r>
      <w:proofErr w:type="spellEnd"/>
      <w:r>
        <w:t xml:space="preserve">. </w:t>
      </w:r>
      <w:proofErr w:type="spellStart"/>
      <w:r>
        <w:t>Sihe</w:t>
      </w:r>
      <w:proofErr w:type="spellEnd"/>
      <w:r>
        <w:t xml:space="preserve"> wie der </w:t>
      </w:r>
      <w:proofErr w:type="spellStart"/>
      <w:r>
        <w:t>geyst</w:t>
      </w:r>
      <w:proofErr w:type="spellEnd"/>
      <w:r>
        <w:t xml:space="preserve"> oder die </w:t>
      </w:r>
      <w:proofErr w:type="spellStart"/>
      <w:r>
        <w:t>seel</w:t>
      </w:r>
      <w:proofErr w:type="spellEnd"/>
      <w:r>
        <w:t xml:space="preserve"> </w:t>
      </w:r>
      <w:proofErr w:type="spellStart"/>
      <w:r>
        <w:t>mer</w:t>
      </w:r>
      <w:proofErr w:type="spellEnd"/>
      <w:r>
        <w:t xml:space="preserve"> ist / dann d’ </w:t>
      </w:r>
      <w:proofErr w:type="spellStart"/>
      <w:r>
        <w:t>leyb</w:t>
      </w:r>
      <w:proofErr w:type="spellEnd"/>
      <w:r>
        <w:t xml:space="preserve"> oder </w:t>
      </w:r>
      <w:proofErr w:type="spellStart"/>
      <w:r>
        <w:t>fleisch</w:t>
      </w:r>
      <w:proofErr w:type="spellEnd"/>
      <w:r>
        <w:t xml:space="preserve"> / also ist das leben d’ </w:t>
      </w:r>
      <w:proofErr w:type="spellStart"/>
      <w:r>
        <w:t>selen</w:t>
      </w:r>
      <w:proofErr w:type="spellEnd"/>
      <w:r>
        <w:t xml:space="preserve"> besser </w:t>
      </w:r>
      <w:proofErr w:type="spellStart"/>
      <w:r>
        <w:t>unn</w:t>
      </w:r>
      <w:proofErr w:type="spellEnd"/>
      <w:r>
        <w:t xml:space="preserve"> edler / dann das leben des </w:t>
      </w:r>
      <w:proofErr w:type="spellStart"/>
      <w:r>
        <w:t>fleischs</w:t>
      </w:r>
      <w:proofErr w:type="spellEnd"/>
      <w:r>
        <w:t xml:space="preserve"> / </w:t>
      </w:r>
      <w:proofErr w:type="spellStart"/>
      <w:r>
        <w:t>unn</w:t>
      </w:r>
      <w:proofErr w:type="spellEnd"/>
      <w:r>
        <w:t xml:space="preserve"> gleiche </w:t>
      </w:r>
      <w:proofErr w:type="spellStart"/>
      <w:r>
        <w:t>rweiß</w:t>
      </w:r>
      <w:proofErr w:type="spellEnd"/>
      <w:r>
        <w:t xml:space="preserve"> das vorgenglich gut / für nichts wird </w:t>
      </w:r>
      <w:proofErr w:type="spellStart"/>
      <w:r>
        <w:t>geschatzt</w:t>
      </w:r>
      <w:proofErr w:type="spellEnd"/>
      <w:r>
        <w:t xml:space="preserve"> / wann es dem ewigen </w:t>
      </w:r>
      <w:proofErr w:type="spellStart"/>
      <w:r>
        <w:t>unn</w:t>
      </w:r>
      <w:proofErr w:type="spellEnd"/>
      <w:r>
        <w:t xml:space="preserve"> </w:t>
      </w:r>
      <w:proofErr w:type="spellStart"/>
      <w:r>
        <w:t>unvorgenglichen</w:t>
      </w:r>
      <w:proofErr w:type="spellEnd"/>
      <w:r>
        <w:t xml:space="preserve"> gut vergleicht </w:t>
      </w:r>
      <w:proofErr w:type="spellStart"/>
      <w:r>
        <w:t>wirt</w:t>
      </w:r>
      <w:proofErr w:type="spellEnd"/>
      <w:r>
        <w:t xml:space="preserve"> / Also </w:t>
      </w:r>
      <w:proofErr w:type="spellStart"/>
      <w:r>
        <w:t>wirt</w:t>
      </w:r>
      <w:proofErr w:type="spellEnd"/>
      <w:r>
        <w:t xml:space="preserve"> das fleischlich und vorgenglich leben unsers </w:t>
      </w:r>
      <w:proofErr w:type="spellStart"/>
      <w:r>
        <w:t>leybs</w:t>
      </w:r>
      <w:proofErr w:type="spellEnd"/>
      <w:r>
        <w:t xml:space="preserve"> für nichts </w:t>
      </w:r>
      <w:proofErr w:type="spellStart"/>
      <w:r>
        <w:t>geschatzt</w:t>
      </w:r>
      <w:proofErr w:type="spellEnd"/>
      <w:r>
        <w:t xml:space="preserve"> / </w:t>
      </w:r>
      <w:proofErr w:type="spellStart"/>
      <w:r>
        <w:t>unn</w:t>
      </w:r>
      <w:proofErr w:type="spellEnd"/>
      <w:r>
        <w:t xml:space="preserve"> der todt des </w:t>
      </w:r>
      <w:proofErr w:type="spellStart"/>
      <w:r>
        <w:t>leybes</w:t>
      </w:r>
      <w:proofErr w:type="spellEnd"/>
      <w:r>
        <w:t xml:space="preserve"> für keinen todt gerechnet / </w:t>
      </w:r>
      <w:proofErr w:type="spellStart"/>
      <w:r>
        <w:t>darumb</w:t>
      </w:r>
      <w:proofErr w:type="spellEnd"/>
      <w:r>
        <w:t xml:space="preserve"> spricht Christus welcher in mich glaubt der lebet / ob er gleich </w:t>
      </w:r>
      <w:proofErr w:type="spellStart"/>
      <w:r>
        <w:t>tod</w:t>
      </w:r>
      <w:proofErr w:type="spellEnd"/>
      <w:r>
        <w:t xml:space="preserve"> ist / was ist das anders </w:t>
      </w:r>
      <w:proofErr w:type="spellStart"/>
      <w:r>
        <w:t>geredt</w:t>
      </w:r>
      <w:proofErr w:type="spellEnd"/>
      <w:r>
        <w:t xml:space="preserve"> / dann welcher nach dem </w:t>
      </w:r>
      <w:proofErr w:type="spellStart"/>
      <w:r>
        <w:t>flaisch</w:t>
      </w:r>
      <w:proofErr w:type="spellEnd"/>
      <w:r>
        <w:t xml:space="preserve"> </w:t>
      </w:r>
      <w:proofErr w:type="spellStart"/>
      <w:r>
        <w:t>tod</w:t>
      </w:r>
      <w:proofErr w:type="spellEnd"/>
      <w:r>
        <w:t xml:space="preserve"> ist / d’ ist lebendig im geist / und hat das </w:t>
      </w:r>
      <w:proofErr w:type="spellStart"/>
      <w:r>
        <w:t>warhafftig</w:t>
      </w:r>
      <w:proofErr w:type="spellEnd"/>
      <w:r>
        <w:t xml:space="preserve"> ewig leben / das </w:t>
      </w:r>
      <w:proofErr w:type="spellStart"/>
      <w:r>
        <w:t>nymmer</w:t>
      </w:r>
      <w:proofErr w:type="spellEnd"/>
      <w:r>
        <w:t xml:space="preserve"> in </w:t>
      </w:r>
      <w:proofErr w:type="spellStart"/>
      <w:r>
        <w:t>ewigkeit</w:t>
      </w:r>
      <w:proofErr w:type="spellEnd"/>
      <w:r>
        <w:t xml:space="preserve"> vorgeht / Es </w:t>
      </w:r>
      <w:proofErr w:type="spellStart"/>
      <w:r>
        <w:t>wirt</w:t>
      </w:r>
      <w:proofErr w:type="spellEnd"/>
      <w:r>
        <w:t xml:space="preserve"> </w:t>
      </w:r>
      <w:proofErr w:type="spellStart"/>
      <w:r>
        <w:t>wol</w:t>
      </w:r>
      <w:proofErr w:type="spellEnd"/>
      <w:r>
        <w:t xml:space="preserve"> besser und </w:t>
      </w:r>
      <w:proofErr w:type="spellStart"/>
      <w:r>
        <w:t>hoeher</w:t>
      </w:r>
      <w:proofErr w:type="spellEnd"/>
      <w:r>
        <w:t xml:space="preserve"> / </w:t>
      </w:r>
      <w:proofErr w:type="spellStart"/>
      <w:r>
        <w:t>unn</w:t>
      </w:r>
      <w:proofErr w:type="spellEnd"/>
      <w:r>
        <w:t xml:space="preserve"> </w:t>
      </w:r>
      <w:proofErr w:type="spellStart"/>
      <w:r>
        <w:t>nympt</w:t>
      </w:r>
      <w:proofErr w:type="spellEnd"/>
      <w:r>
        <w:t xml:space="preserve"> zu / aber es </w:t>
      </w:r>
      <w:proofErr w:type="spellStart"/>
      <w:r>
        <w:t>v’geht</w:t>
      </w:r>
      <w:proofErr w:type="spellEnd"/>
      <w:r>
        <w:t xml:space="preserve"> nicht / es </w:t>
      </w:r>
      <w:proofErr w:type="spellStart"/>
      <w:r>
        <w:t>wirt</w:t>
      </w:r>
      <w:proofErr w:type="spellEnd"/>
      <w:r>
        <w:t xml:space="preserve"> weder </w:t>
      </w:r>
      <w:proofErr w:type="spellStart"/>
      <w:r>
        <w:t>erger</w:t>
      </w:r>
      <w:proofErr w:type="spellEnd"/>
      <w:r>
        <w:t xml:space="preserve"> noch </w:t>
      </w:r>
      <w:proofErr w:type="spellStart"/>
      <w:r>
        <w:t>niderer</w:t>
      </w:r>
      <w:proofErr w:type="spellEnd"/>
      <w:r>
        <w:t xml:space="preserve"> / derwegen ist es ein ewig leben / als Jesus von Nazareth spricht Joan. 6. Welche in dem leben Christi stehn / </w:t>
      </w:r>
      <w:proofErr w:type="spellStart"/>
      <w:r>
        <w:t>dz</w:t>
      </w:r>
      <w:proofErr w:type="spellEnd"/>
      <w:r>
        <w:t xml:space="preserve"> ist welche Christo leben und in </w:t>
      </w:r>
      <w:proofErr w:type="spellStart"/>
      <w:r>
        <w:t>got</w:t>
      </w:r>
      <w:proofErr w:type="spellEnd"/>
      <w:r>
        <w:t xml:space="preserve"> </w:t>
      </w:r>
      <w:proofErr w:type="spellStart"/>
      <w:r>
        <w:t>geporn</w:t>
      </w:r>
      <w:proofErr w:type="spellEnd"/>
      <w:r>
        <w:t xml:space="preserve"> sein / </w:t>
      </w:r>
      <w:proofErr w:type="spellStart"/>
      <w:r>
        <w:t>dz</w:t>
      </w:r>
      <w:proofErr w:type="spellEnd"/>
      <w:r>
        <w:t xml:space="preserve"> sein die lebendigen / da von Christus sagt. </w:t>
      </w:r>
      <w:proofErr w:type="spellStart"/>
      <w:r>
        <w:t>Got</w:t>
      </w:r>
      <w:proofErr w:type="spellEnd"/>
      <w:r>
        <w:t xml:space="preserve"> ist nicht ein </w:t>
      </w:r>
      <w:proofErr w:type="spellStart"/>
      <w:r>
        <w:t>got</w:t>
      </w:r>
      <w:proofErr w:type="spellEnd"/>
      <w:r>
        <w:t xml:space="preserve"> d’ todten / sonder d’ lebendigen Abraham Isaac </w:t>
      </w:r>
      <w:proofErr w:type="spellStart"/>
      <w:r>
        <w:t>unn</w:t>
      </w:r>
      <w:proofErr w:type="spellEnd"/>
      <w:r>
        <w:t xml:space="preserve"> Jacob etc. waren todt / </w:t>
      </w:r>
      <w:proofErr w:type="spellStart"/>
      <w:r>
        <w:t>dennest</w:t>
      </w:r>
      <w:proofErr w:type="spellEnd"/>
      <w:r>
        <w:t xml:space="preserve"> lebten sie / </w:t>
      </w:r>
      <w:proofErr w:type="spellStart"/>
      <w:r>
        <w:t>unn</w:t>
      </w:r>
      <w:proofErr w:type="spellEnd"/>
      <w:r>
        <w:t xml:space="preserve"> der </w:t>
      </w:r>
      <w:proofErr w:type="spellStart"/>
      <w:r>
        <w:t>herr</w:t>
      </w:r>
      <w:proofErr w:type="spellEnd"/>
      <w:r>
        <w:t xml:space="preserve"> war </w:t>
      </w:r>
      <w:proofErr w:type="spellStart"/>
      <w:r>
        <w:t>jr</w:t>
      </w:r>
      <w:proofErr w:type="spellEnd"/>
      <w:r>
        <w:t xml:space="preserve"> </w:t>
      </w:r>
      <w:proofErr w:type="spellStart"/>
      <w:r>
        <w:t>got</w:t>
      </w:r>
      <w:proofErr w:type="spellEnd"/>
      <w:r>
        <w:t xml:space="preserve"> </w:t>
      </w:r>
      <w:proofErr w:type="spellStart"/>
      <w:r>
        <w:t>unn</w:t>
      </w:r>
      <w:proofErr w:type="spellEnd"/>
      <w:r>
        <w:t xml:space="preserve"> </w:t>
      </w:r>
      <w:proofErr w:type="spellStart"/>
      <w:r>
        <w:t>bleyt</w:t>
      </w:r>
      <w:proofErr w:type="spellEnd"/>
      <w:r>
        <w:t xml:space="preserve"> </w:t>
      </w:r>
      <w:proofErr w:type="spellStart"/>
      <w:r>
        <w:t>ir</w:t>
      </w:r>
      <w:proofErr w:type="spellEnd"/>
      <w:r>
        <w:t xml:space="preserve"> </w:t>
      </w:r>
      <w:proofErr w:type="spellStart"/>
      <w:r>
        <w:t>got</w:t>
      </w:r>
      <w:proofErr w:type="spellEnd"/>
      <w:r>
        <w:t xml:space="preserve"> / und </w:t>
      </w:r>
      <w:proofErr w:type="spellStart"/>
      <w:r>
        <w:t>wirt</w:t>
      </w:r>
      <w:proofErr w:type="spellEnd"/>
      <w:r>
        <w:t xml:space="preserve"> sie derhalben im letzten tag </w:t>
      </w:r>
      <w:proofErr w:type="spellStart"/>
      <w:r>
        <w:t>auffweken</w:t>
      </w:r>
      <w:proofErr w:type="spellEnd"/>
      <w:r>
        <w:t xml:space="preserve"> </w:t>
      </w:r>
      <w:proofErr w:type="spellStart"/>
      <w:r>
        <w:t>unn</w:t>
      </w:r>
      <w:proofErr w:type="spellEnd"/>
      <w:r>
        <w:t xml:space="preserve"> machen </w:t>
      </w:r>
      <w:proofErr w:type="spellStart"/>
      <w:r>
        <w:t>aufferstehn</w:t>
      </w:r>
      <w:proofErr w:type="spellEnd"/>
      <w:r>
        <w:t xml:space="preserve"> / das sie das ewig leben haben. Joan. 6. Das edel </w:t>
      </w:r>
      <w:proofErr w:type="spellStart"/>
      <w:r>
        <w:t>unn</w:t>
      </w:r>
      <w:proofErr w:type="spellEnd"/>
      <w:r>
        <w:t xml:space="preserve"> ewig leben fecht hie an / dann ein </w:t>
      </w:r>
      <w:proofErr w:type="spellStart"/>
      <w:r>
        <w:t>ieglicher</w:t>
      </w:r>
      <w:proofErr w:type="spellEnd"/>
      <w:r>
        <w:t xml:space="preserve"> der in Christum Jesum glaubt / d’ hat </w:t>
      </w:r>
      <w:proofErr w:type="spellStart"/>
      <w:r>
        <w:t>bereyt</w:t>
      </w:r>
      <w:proofErr w:type="spellEnd"/>
      <w:r>
        <w:t xml:space="preserve"> das </w:t>
      </w:r>
      <w:proofErr w:type="spellStart"/>
      <w:r>
        <w:t>schoen</w:t>
      </w:r>
      <w:proofErr w:type="spellEnd"/>
      <w:r>
        <w:t xml:space="preserve"> / </w:t>
      </w:r>
      <w:proofErr w:type="spellStart"/>
      <w:r>
        <w:t>kestlich</w:t>
      </w:r>
      <w:proofErr w:type="spellEnd"/>
      <w:r>
        <w:t xml:space="preserve"> </w:t>
      </w:r>
      <w:proofErr w:type="spellStart"/>
      <w:r>
        <w:t>unn</w:t>
      </w:r>
      <w:proofErr w:type="spellEnd"/>
      <w:r>
        <w:t xml:space="preserve"> </w:t>
      </w:r>
      <w:proofErr w:type="spellStart"/>
      <w:r>
        <w:t>hymlisch</w:t>
      </w:r>
      <w:proofErr w:type="spellEnd"/>
      <w:r>
        <w:t xml:space="preserve"> leben / stirbet er also / </w:t>
      </w:r>
      <w:proofErr w:type="spellStart"/>
      <w:r>
        <w:t>leyplich</w:t>
      </w:r>
      <w:proofErr w:type="spellEnd"/>
      <w:r>
        <w:t xml:space="preserve"> in dem selben leben / </w:t>
      </w:r>
      <w:proofErr w:type="spellStart"/>
      <w:r>
        <w:t>dz</w:t>
      </w:r>
      <w:proofErr w:type="spellEnd"/>
      <w:r>
        <w:t xml:space="preserve"> ist geht er </w:t>
      </w:r>
      <w:proofErr w:type="spellStart"/>
      <w:r>
        <w:t>leyplich</w:t>
      </w:r>
      <w:proofErr w:type="spellEnd"/>
      <w:r>
        <w:t xml:space="preserve"> ab / </w:t>
      </w:r>
      <w:proofErr w:type="spellStart"/>
      <w:r>
        <w:t>unn</w:t>
      </w:r>
      <w:proofErr w:type="spellEnd"/>
      <w:r>
        <w:t xml:space="preserve"> vorharret in dem leben / so mag er in </w:t>
      </w:r>
      <w:proofErr w:type="spellStart"/>
      <w:r>
        <w:t>ewigkeit</w:t>
      </w:r>
      <w:proofErr w:type="spellEnd"/>
      <w:r>
        <w:t xml:space="preserve"> nicht vorderben / </w:t>
      </w:r>
      <w:proofErr w:type="spellStart"/>
      <w:r>
        <w:t>sonder</w:t>
      </w:r>
      <w:proofErr w:type="spellEnd"/>
      <w:r>
        <w:t xml:space="preserve"> er rastet </w:t>
      </w:r>
      <w:proofErr w:type="spellStart"/>
      <w:r>
        <w:t>unn</w:t>
      </w:r>
      <w:proofErr w:type="spellEnd"/>
      <w:r>
        <w:t xml:space="preserve"> ruhet in Christo </w:t>
      </w:r>
      <w:proofErr w:type="spellStart"/>
      <w:r>
        <w:t>iesu</w:t>
      </w:r>
      <w:proofErr w:type="spellEnd"/>
      <w:r>
        <w:t xml:space="preserve"> / </w:t>
      </w:r>
      <w:proofErr w:type="spellStart"/>
      <w:r>
        <w:t>unn</w:t>
      </w:r>
      <w:proofErr w:type="spellEnd"/>
      <w:r>
        <w:t xml:space="preserve"> </w:t>
      </w:r>
      <w:proofErr w:type="spellStart"/>
      <w:r>
        <w:t>wirt</w:t>
      </w:r>
      <w:proofErr w:type="spellEnd"/>
      <w:r>
        <w:t xml:space="preserve"> im das leben ein </w:t>
      </w:r>
      <w:proofErr w:type="spellStart"/>
      <w:r>
        <w:t>suesser</w:t>
      </w:r>
      <w:proofErr w:type="spellEnd"/>
      <w:r>
        <w:t xml:space="preserve"> schlaff. Derhalben spricht Paulus </w:t>
      </w:r>
      <w:proofErr w:type="spellStart"/>
      <w:r>
        <w:t>billich</w:t>
      </w:r>
      <w:proofErr w:type="spellEnd"/>
      <w:r>
        <w:t xml:space="preserve"> das wir uns </w:t>
      </w:r>
      <w:proofErr w:type="spellStart"/>
      <w:r>
        <w:t>nit</w:t>
      </w:r>
      <w:proofErr w:type="spellEnd"/>
      <w:r>
        <w:t xml:space="preserve"> sollen betrüben </w:t>
      </w:r>
      <w:proofErr w:type="spellStart"/>
      <w:r>
        <w:t>umb</w:t>
      </w:r>
      <w:proofErr w:type="spellEnd"/>
      <w:r>
        <w:t xml:space="preserve"> willen unser abgestorben </w:t>
      </w:r>
      <w:proofErr w:type="spellStart"/>
      <w:r>
        <w:t>freundt</w:t>
      </w:r>
      <w:proofErr w:type="spellEnd"/>
      <w:r>
        <w:t xml:space="preserve"> / denn sie sein in Christo Jesu </w:t>
      </w:r>
      <w:proofErr w:type="spellStart"/>
      <w:r>
        <w:t>entschlaffen</w:t>
      </w:r>
      <w:proofErr w:type="spellEnd"/>
      <w:r>
        <w:t xml:space="preserve"> </w:t>
      </w:r>
      <w:proofErr w:type="spellStart"/>
      <w:r>
        <w:t>unn</w:t>
      </w:r>
      <w:proofErr w:type="spellEnd"/>
      <w:r>
        <w:t xml:space="preserve"> verstorben / </w:t>
      </w:r>
      <w:proofErr w:type="spellStart"/>
      <w:r>
        <w:t>jr</w:t>
      </w:r>
      <w:proofErr w:type="spellEnd"/>
      <w:r>
        <w:t xml:space="preserve"> </w:t>
      </w:r>
      <w:proofErr w:type="spellStart"/>
      <w:r>
        <w:t>tod</w:t>
      </w:r>
      <w:proofErr w:type="spellEnd"/>
      <w:r>
        <w:t xml:space="preserve"> ist fast </w:t>
      </w:r>
      <w:proofErr w:type="spellStart"/>
      <w:r>
        <w:t>kostparlich</w:t>
      </w:r>
      <w:proofErr w:type="spellEnd"/>
      <w:r>
        <w:t xml:space="preserve"> in den </w:t>
      </w:r>
      <w:proofErr w:type="spellStart"/>
      <w:r>
        <w:t>augen</w:t>
      </w:r>
      <w:proofErr w:type="spellEnd"/>
      <w:r>
        <w:t xml:space="preserve"> </w:t>
      </w:r>
      <w:proofErr w:type="spellStart"/>
      <w:r>
        <w:t>gottis</w:t>
      </w:r>
      <w:proofErr w:type="spellEnd"/>
      <w:r>
        <w:t xml:space="preserve"> / dieweil </w:t>
      </w:r>
      <w:proofErr w:type="spellStart"/>
      <w:r>
        <w:t>jr</w:t>
      </w:r>
      <w:proofErr w:type="spellEnd"/>
      <w:r>
        <w:t xml:space="preserve"> leben </w:t>
      </w:r>
      <w:proofErr w:type="spellStart"/>
      <w:r>
        <w:t>treflicher</w:t>
      </w:r>
      <w:proofErr w:type="spellEnd"/>
      <w:r>
        <w:t xml:space="preserve"> </w:t>
      </w:r>
      <w:proofErr w:type="spellStart"/>
      <w:r>
        <w:t>unn</w:t>
      </w:r>
      <w:proofErr w:type="spellEnd"/>
      <w:r>
        <w:t xml:space="preserve"> </w:t>
      </w:r>
      <w:proofErr w:type="spellStart"/>
      <w:r>
        <w:t>kostlicher</w:t>
      </w:r>
      <w:proofErr w:type="spellEnd"/>
      <w:r>
        <w:t xml:space="preserve"> geworden ist durch </w:t>
      </w:r>
      <w:proofErr w:type="spellStart"/>
      <w:r>
        <w:t>abkleydung</w:t>
      </w:r>
      <w:proofErr w:type="spellEnd"/>
      <w:r>
        <w:t xml:space="preserve"> </w:t>
      </w:r>
      <w:proofErr w:type="spellStart"/>
      <w:r>
        <w:t>jrer</w:t>
      </w:r>
      <w:proofErr w:type="spellEnd"/>
      <w:r>
        <w:t xml:space="preserve"> beschwerlichen </w:t>
      </w:r>
      <w:proofErr w:type="spellStart"/>
      <w:r>
        <w:t>leychnam</w:t>
      </w:r>
      <w:proofErr w:type="spellEnd"/>
      <w:r>
        <w:t xml:space="preserve"> / </w:t>
      </w:r>
      <w:proofErr w:type="spellStart"/>
      <w:r>
        <w:t>alhie</w:t>
      </w:r>
      <w:proofErr w:type="spellEnd"/>
      <w:r>
        <w:t xml:space="preserve"> </w:t>
      </w:r>
      <w:proofErr w:type="spellStart"/>
      <w:r>
        <w:t>mustu</w:t>
      </w:r>
      <w:proofErr w:type="spellEnd"/>
      <w:r>
        <w:t xml:space="preserve"> </w:t>
      </w:r>
      <w:proofErr w:type="spellStart"/>
      <w:r>
        <w:t>ordenlich</w:t>
      </w:r>
      <w:proofErr w:type="spellEnd"/>
      <w:r>
        <w:t xml:space="preserve"> </w:t>
      </w:r>
      <w:proofErr w:type="spellStart"/>
      <w:r>
        <w:t>mercken</w:t>
      </w:r>
      <w:proofErr w:type="spellEnd"/>
      <w:r>
        <w:t xml:space="preserve">. Zum ersten / was </w:t>
      </w:r>
      <w:proofErr w:type="spellStart"/>
      <w:r>
        <w:t>dz</w:t>
      </w:r>
      <w:proofErr w:type="spellEnd"/>
      <w:r>
        <w:t xml:space="preserve"> ewig leben ist / Darnach </w:t>
      </w:r>
      <w:proofErr w:type="spellStart"/>
      <w:r>
        <w:t>dreyerley</w:t>
      </w:r>
      <w:proofErr w:type="spellEnd"/>
      <w:r>
        <w:t xml:space="preserve"> </w:t>
      </w:r>
      <w:proofErr w:type="spellStart"/>
      <w:r>
        <w:t>underscheyd</w:t>
      </w:r>
      <w:proofErr w:type="spellEnd"/>
      <w:r>
        <w:t xml:space="preserve"> des selbigen </w:t>
      </w:r>
      <w:proofErr w:type="spellStart"/>
      <w:r>
        <w:t>lebens</w:t>
      </w:r>
      <w:proofErr w:type="spellEnd"/>
      <w:r>
        <w:t xml:space="preserve"> lernen. Das ewig leben steht in dem / das sie den waren </w:t>
      </w:r>
      <w:proofErr w:type="spellStart"/>
      <w:r>
        <w:t>got</w:t>
      </w:r>
      <w:proofErr w:type="spellEnd"/>
      <w:r>
        <w:t xml:space="preserve"> allein erkennen / </w:t>
      </w:r>
      <w:proofErr w:type="spellStart"/>
      <w:r>
        <w:t>unn</w:t>
      </w:r>
      <w:proofErr w:type="spellEnd"/>
      <w:r>
        <w:t xml:space="preserve"> den </w:t>
      </w:r>
      <w:proofErr w:type="spellStart"/>
      <w:r>
        <w:t>geschikten</w:t>
      </w:r>
      <w:proofErr w:type="spellEnd"/>
      <w:r>
        <w:t xml:space="preserve"> Jesum Christum. Joan. 17. </w:t>
      </w:r>
      <w:proofErr w:type="spellStart"/>
      <w:r>
        <w:t>Diß</w:t>
      </w:r>
      <w:proofErr w:type="spellEnd"/>
      <w:r>
        <w:t xml:space="preserve"> </w:t>
      </w:r>
      <w:proofErr w:type="spellStart"/>
      <w:r>
        <w:t>erkentnis</w:t>
      </w:r>
      <w:proofErr w:type="spellEnd"/>
      <w:r>
        <w:t xml:space="preserve"> </w:t>
      </w:r>
      <w:proofErr w:type="spellStart"/>
      <w:r>
        <w:t>gottis</w:t>
      </w:r>
      <w:proofErr w:type="spellEnd"/>
      <w:r>
        <w:t xml:space="preserve"> </w:t>
      </w:r>
      <w:proofErr w:type="spellStart"/>
      <w:r>
        <w:t>geschicht</w:t>
      </w:r>
      <w:proofErr w:type="spellEnd"/>
      <w:r>
        <w:t xml:space="preserve"> nicht in der </w:t>
      </w:r>
      <w:proofErr w:type="spellStart"/>
      <w:r>
        <w:t>vernunfft</w:t>
      </w:r>
      <w:proofErr w:type="spellEnd"/>
      <w:r>
        <w:t xml:space="preserve"> / oder in dem falschen </w:t>
      </w:r>
      <w:proofErr w:type="spellStart"/>
      <w:r>
        <w:t>natuerlichen</w:t>
      </w:r>
      <w:proofErr w:type="spellEnd"/>
      <w:r>
        <w:t xml:space="preserve"> lichte / als die grossen </w:t>
      </w:r>
      <w:proofErr w:type="spellStart"/>
      <w:r>
        <w:t>doctores</w:t>
      </w:r>
      <w:proofErr w:type="spellEnd"/>
      <w:r>
        <w:t xml:space="preserve"> von </w:t>
      </w:r>
      <w:proofErr w:type="spellStart"/>
      <w:r>
        <w:t>got</w:t>
      </w:r>
      <w:proofErr w:type="spellEnd"/>
      <w:r>
        <w:t xml:space="preserve"> </w:t>
      </w:r>
      <w:proofErr w:type="spellStart"/>
      <w:r>
        <w:t>disputirn</w:t>
      </w:r>
      <w:proofErr w:type="spellEnd"/>
      <w:r>
        <w:t xml:space="preserve"> / </w:t>
      </w:r>
      <w:proofErr w:type="spellStart"/>
      <w:r>
        <w:t>sond</w:t>
      </w:r>
      <w:proofErr w:type="spellEnd"/>
      <w:r>
        <w:t xml:space="preserve">’ im </w:t>
      </w:r>
      <w:proofErr w:type="spellStart"/>
      <w:r>
        <w:t>grund</w:t>
      </w:r>
      <w:proofErr w:type="spellEnd"/>
      <w:r>
        <w:t xml:space="preserve"> der </w:t>
      </w:r>
      <w:proofErr w:type="spellStart"/>
      <w:r>
        <w:t>selen</w:t>
      </w:r>
      <w:proofErr w:type="spellEnd"/>
      <w:r>
        <w:t xml:space="preserve"> / in </w:t>
      </w:r>
      <w:proofErr w:type="spellStart"/>
      <w:r>
        <w:t>goetlichem</w:t>
      </w:r>
      <w:proofErr w:type="spellEnd"/>
      <w:r>
        <w:t xml:space="preserve"> </w:t>
      </w:r>
      <w:proofErr w:type="spellStart"/>
      <w:r>
        <w:t>unbetriglichem</w:t>
      </w:r>
      <w:proofErr w:type="spellEnd"/>
      <w:r>
        <w:t xml:space="preserve"> lichte / </w:t>
      </w:r>
      <w:proofErr w:type="spellStart"/>
      <w:r>
        <w:t>unn</w:t>
      </w:r>
      <w:proofErr w:type="spellEnd"/>
      <w:r>
        <w:t xml:space="preserve"> macht den </w:t>
      </w:r>
      <w:proofErr w:type="spellStart"/>
      <w:r>
        <w:t>menschen</w:t>
      </w:r>
      <w:proofErr w:type="spellEnd"/>
      <w:r>
        <w:t xml:space="preserve"> einen </w:t>
      </w:r>
      <w:proofErr w:type="spellStart"/>
      <w:r>
        <w:t>freundt</w:t>
      </w:r>
      <w:proofErr w:type="spellEnd"/>
      <w:r>
        <w:t xml:space="preserve"> </w:t>
      </w:r>
      <w:proofErr w:type="spellStart"/>
      <w:r>
        <w:t>gottis</w:t>
      </w:r>
      <w:proofErr w:type="spellEnd"/>
      <w:r>
        <w:t xml:space="preserve"> / dann es </w:t>
      </w:r>
      <w:proofErr w:type="spellStart"/>
      <w:r>
        <w:t>voreint</w:t>
      </w:r>
      <w:proofErr w:type="spellEnd"/>
      <w:r>
        <w:t xml:space="preserve"> die </w:t>
      </w:r>
      <w:proofErr w:type="spellStart"/>
      <w:r>
        <w:t>sele</w:t>
      </w:r>
      <w:proofErr w:type="spellEnd"/>
      <w:r>
        <w:t xml:space="preserve"> </w:t>
      </w:r>
      <w:proofErr w:type="spellStart"/>
      <w:r>
        <w:t>got</w:t>
      </w:r>
      <w:proofErr w:type="spellEnd"/>
      <w:r>
        <w:t xml:space="preserve"> den </w:t>
      </w:r>
      <w:proofErr w:type="spellStart"/>
      <w:r>
        <w:t>herren</w:t>
      </w:r>
      <w:proofErr w:type="spellEnd"/>
      <w:r>
        <w:t xml:space="preserve"> / als Christus sagt. Ich heiß euch itzt meine </w:t>
      </w:r>
      <w:proofErr w:type="spellStart"/>
      <w:r>
        <w:t>freundt</w:t>
      </w:r>
      <w:proofErr w:type="spellEnd"/>
      <w:r>
        <w:t xml:space="preserve"> / der halben / das ich euch die ding offenbar hab gemacht / welche ich von meinem </w:t>
      </w:r>
      <w:proofErr w:type="spellStart"/>
      <w:r>
        <w:t>vatter</w:t>
      </w:r>
      <w:proofErr w:type="spellEnd"/>
      <w:r>
        <w:t xml:space="preserve"> </w:t>
      </w:r>
      <w:proofErr w:type="spellStart"/>
      <w:r>
        <w:t>gehoert</w:t>
      </w:r>
      <w:proofErr w:type="spellEnd"/>
      <w:r>
        <w:t xml:space="preserve"> hab Joan. 15. Derwegen </w:t>
      </w:r>
      <w:proofErr w:type="spellStart"/>
      <w:r>
        <w:t>bit</w:t>
      </w:r>
      <w:proofErr w:type="spellEnd"/>
      <w:r>
        <w:t xml:space="preserve"> auch Christus </w:t>
      </w:r>
      <w:proofErr w:type="spellStart"/>
      <w:r>
        <w:t>fur</w:t>
      </w:r>
      <w:proofErr w:type="spellEnd"/>
      <w:r>
        <w:t xml:space="preserve"> die allein / die sein </w:t>
      </w:r>
      <w:proofErr w:type="spellStart"/>
      <w:r>
        <w:t>wort</w:t>
      </w:r>
      <w:proofErr w:type="spellEnd"/>
      <w:r>
        <w:t xml:space="preserve"> </w:t>
      </w:r>
      <w:proofErr w:type="spellStart"/>
      <w:r>
        <w:t>annemen</w:t>
      </w:r>
      <w:proofErr w:type="spellEnd"/>
      <w:r>
        <w:t xml:space="preserve"> / </w:t>
      </w:r>
      <w:proofErr w:type="spellStart"/>
      <w:r>
        <w:t>unn</w:t>
      </w:r>
      <w:proofErr w:type="spellEnd"/>
      <w:r>
        <w:t xml:space="preserve"> </w:t>
      </w:r>
      <w:proofErr w:type="spellStart"/>
      <w:r>
        <w:t>warlich</w:t>
      </w:r>
      <w:proofErr w:type="spellEnd"/>
      <w:r>
        <w:t xml:space="preserve"> erkennen </w:t>
      </w:r>
      <w:proofErr w:type="spellStart"/>
      <w:r>
        <w:t>dz</w:t>
      </w:r>
      <w:proofErr w:type="spellEnd"/>
      <w:r>
        <w:t xml:space="preserve"> er vom </w:t>
      </w:r>
      <w:proofErr w:type="spellStart"/>
      <w:r>
        <w:t>vatter</w:t>
      </w:r>
      <w:proofErr w:type="spellEnd"/>
      <w:r>
        <w:t xml:space="preserve"> </w:t>
      </w:r>
      <w:proofErr w:type="spellStart"/>
      <w:r>
        <w:t>außgangen</w:t>
      </w:r>
      <w:proofErr w:type="spellEnd"/>
      <w:r>
        <w:t xml:space="preserve"> ist. Joan. 17. Also ist </w:t>
      </w:r>
      <w:proofErr w:type="spellStart"/>
      <w:r>
        <w:t>dz</w:t>
      </w:r>
      <w:proofErr w:type="spellEnd"/>
      <w:r>
        <w:t xml:space="preserve"> ewig leben ein </w:t>
      </w:r>
      <w:proofErr w:type="spellStart"/>
      <w:r>
        <w:t>warhafftig</w:t>
      </w:r>
      <w:proofErr w:type="spellEnd"/>
      <w:r>
        <w:t xml:space="preserve"> erkennen </w:t>
      </w:r>
      <w:proofErr w:type="spellStart"/>
      <w:r>
        <w:t>gottis</w:t>
      </w:r>
      <w:proofErr w:type="spellEnd"/>
      <w:r>
        <w:t xml:space="preserve"> </w:t>
      </w:r>
      <w:proofErr w:type="spellStart"/>
      <w:r>
        <w:t>unn</w:t>
      </w:r>
      <w:proofErr w:type="spellEnd"/>
      <w:r>
        <w:t xml:space="preserve"> </w:t>
      </w:r>
      <w:proofErr w:type="spellStart"/>
      <w:r>
        <w:t>christi</w:t>
      </w:r>
      <w:proofErr w:type="spellEnd"/>
      <w:r>
        <w:t xml:space="preserve"> / </w:t>
      </w:r>
      <w:proofErr w:type="spellStart"/>
      <w:r>
        <w:t>welchs</w:t>
      </w:r>
      <w:proofErr w:type="spellEnd"/>
      <w:r>
        <w:t xml:space="preserve"> der </w:t>
      </w:r>
      <w:proofErr w:type="spellStart"/>
      <w:r>
        <w:t>geyst</w:t>
      </w:r>
      <w:proofErr w:type="spellEnd"/>
      <w:r>
        <w:t xml:space="preserve"> allein eingibt </w:t>
      </w:r>
      <w:proofErr w:type="spellStart"/>
      <w:r>
        <w:t>unn</w:t>
      </w:r>
      <w:proofErr w:type="spellEnd"/>
      <w:r>
        <w:t xml:space="preserve"> </w:t>
      </w:r>
      <w:proofErr w:type="spellStart"/>
      <w:r>
        <w:t>leret</w:t>
      </w:r>
      <w:proofErr w:type="spellEnd"/>
      <w:r>
        <w:t xml:space="preserve"> / wann er sich mit d’ </w:t>
      </w:r>
      <w:proofErr w:type="spellStart"/>
      <w:r>
        <w:t>sele</w:t>
      </w:r>
      <w:proofErr w:type="spellEnd"/>
      <w:r>
        <w:t xml:space="preserve"> </w:t>
      </w:r>
      <w:proofErr w:type="spellStart"/>
      <w:r>
        <w:t>v’eint</w:t>
      </w:r>
      <w:proofErr w:type="spellEnd"/>
      <w:r>
        <w:t xml:space="preserve"> / </w:t>
      </w:r>
      <w:proofErr w:type="spellStart"/>
      <w:r>
        <w:t>unn</w:t>
      </w:r>
      <w:proofErr w:type="spellEnd"/>
      <w:r>
        <w:t xml:space="preserve"> ein </w:t>
      </w:r>
      <w:proofErr w:type="spellStart"/>
      <w:r>
        <w:t>dingk</w:t>
      </w:r>
      <w:proofErr w:type="spellEnd"/>
      <w:r>
        <w:t xml:space="preserve"> </w:t>
      </w:r>
      <w:proofErr w:type="spellStart"/>
      <w:r>
        <w:t>wirt</w:t>
      </w:r>
      <w:proofErr w:type="spellEnd"/>
      <w:r>
        <w:t xml:space="preserve">. Das selbe leben hat drey </w:t>
      </w:r>
      <w:proofErr w:type="spellStart"/>
      <w:r>
        <w:t>weyte</w:t>
      </w:r>
      <w:proofErr w:type="spellEnd"/>
      <w:r>
        <w:t xml:space="preserve"> grad. Nemlich </w:t>
      </w:r>
      <w:proofErr w:type="spellStart"/>
      <w:r>
        <w:t>alhie</w:t>
      </w:r>
      <w:proofErr w:type="spellEnd"/>
      <w:r>
        <w:t xml:space="preserve"> einen in </w:t>
      </w:r>
      <w:proofErr w:type="spellStart"/>
      <w:r>
        <w:t>disem</w:t>
      </w:r>
      <w:proofErr w:type="spellEnd"/>
      <w:r>
        <w:t xml:space="preserve"> elende. Einen nach dem </w:t>
      </w:r>
      <w:proofErr w:type="spellStart"/>
      <w:r>
        <w:t>abschyd</w:t>
      </w:r>
      <w:proofErr w:type="spellEnd"/>
      <w:r>
        <w:t xml:space="preserve"> der </w:t>
      </w:r>
      <w:proofErr w:type="spellStart"/>
      <w:r>
        <w:t>selen</w:t>
      </w:r>
      <w:proofErr w:type="spellEnd"/>
      <w:r>
        <w:t xml:space="preserve"> vom </w:t>
      </w:r>
      <w:proofErr w:type="spellStart"/>
      <w:r>
        <w:t>leyb</w:t>
      </w:r>
      <w:proofErr w:type="spellEnd"/>
      <w:r>
        <w:t xml:space="preserve"> / </w:t>
      </w:r>
      <w:proofErr w:type="spellStart"/>
      <w:r>
        <w:t>unn</w:t>
      </w:r>
      <w:proofErr w:type="spellEnd"/>
      <w:r>
        <w:t xml:space="preserve"> vor dem </w:t>
      </w:r>
      <w:proofErr w:type="spellStart"/>
      <w:r>
        <w:t>eingangk</w:t>
      </w:r>
      <w:proofErr w:type="spellEnd"/>
      <w:r>
        <w:t xml:space="preserve"> in </w:t>
      </w:r>
      <w:proofErr w:type="spellStart"/>
      <w:r>
        <w:t>hymel</w:t>
      </w:r>
      <w:proofErr w:type="spellEnd"/>
      <w:r>
        <w:t xml:space="preserve">. Den dritten im </w:t>
      </w:r>
      <w:proofErr w:type="spellStart"/>
      <w:r>
        <w:t>hymel</w:t>
      </w:r>
      <w:proofErr w:type="spellEnd"/>
      <w:r>
        <w:t xml:space="preserve">. </w:t>
      </w:r>
      <w:proofErr w:type="spellStart"/>
      <w:r>
        <w:t>Alhie</w:t>
      </w:r>
      <w:proofErr w:type="spellEnd"/>
      <w:r>
        <w:t xml:space="preserve"> erkennen wir </w:t>
      </w:r>
      <w:proofErr w:type="spellStart"/>
      <w:r>
        <w:t>got</w:t>
      </w:r>
      <w:proofErr w:type="spellEnd"/>
      <w:r>
        <w:t xml:space="preserve"> </w:t>
      </w:r>
      <w:proofErr w:type="spellStart"/>
      <w:r>
        <w:t>unn</w:t>
      </w:r>
      <w:proofErr w:type="spellEnd"/>
      <w:r>
        <w:t xml:space="preserve"> Christum im </w:t>
      </w:r>
      <w:proofErr w:type="spellStart"/>
      <w:r>
        <w:t>finsterniß</w:t>
      </w:r>
      <w:proofErr w:type="spellEnd"/>
      <w:r>
        <w:t xml:space="preserve"> und wundern von dem </w:t>
      </w:r>
      <w:proofErr w:type="spellStart"/>
      <w:r>
        <w:t>herren</w:t>
      </w:r>
      <w:proofErr w:type="spellEnd"/>
      <w:r>
        <w:t xml:space="preserve">. Im andern grad erkennen sie </w:t>
      </w:r>
      <w:proofErr w:type="spellStart"/>
      <w:r>
        <w:t>got</w:t>
      </w:r>
      <w:proofErr w:type="spellEnd"/>
      <w:r>
        <w:t xml:space="preserve"> / gleich als die sonne in der morgen </w:t>
      </w:r>
      <w:proofErr w:type="spellStart"/>
      <w:r>
        <w:t>roedt</w:t>
      </w:r>
      <w:proofErr w:type="spellEnd"/>
      <w:r>
        <w:t xml:space="preserve"> (so sie </w:t>
      </w:r>
      <w:proofErr w:type="spellStart"/>
      <w:r>
        <w:t>auffgeht</w:t>
      </w:r>
      <w:proofErr w:type="spellEnd"/>
      <w:r>
        <w:t xml:space="preserve">) </w:t>
      </w:r>
      <w:proofErr w:type="spellStart"/>
      <w:r>
        <w:t>unnd</w:t>
      </w:r>
      <w:proofErr w:type="spellEnd"/>
      <w:r>
        <w:t xml:space="preserve"> von uns gesehen </w:t>
      </w:r>
      <w:proofErr w:type="spellStart"/>
      <w:r>
        <w:t>wirt</w:t>
      </w:r>
      <w:proofErr w:type="spellEnd"/>
      <w:r>
        <w:t xml:space="preserve">. Im dritten grad / sehen sie </w:t>
      </w:r>
      <w:proofErr w:type="spellStart"/>
      <w:r>
        <w:t>gott</w:t>
      </w:r>
      <w:proofErr w:type="spellEnd"/>
      <w:r>
        <w:t xml:space="preserve"> gleichsam wir die klare sonne am hellen lichten </w:t>
      </w:r>
      <w:proofErr w:type="spellStart"/>
      <w:r>
        <w:t>mittag</w:t>
      </w:r>
      <w:proofErr w:type="spellEnd"/>
      <w:r>
        <w:t xml:space="preserve"> sehen. Im ersten </w:t>
      </w:r>
      <w:proofErr w:type="spellStart"/>
      <w:r>
        <w:t>stat</w:t>
      </w:r>
      <w:proofErr w:type="spellEnd"/>
      <w:r>
        <w:t xml:space="preserve"> oder grad ist </w:t>
      </w:r>
      <w:proofErr w:type="spellStart"/>
      <w:r>
        <w:t>vilfeltig</w:t>
      </w:r>
      <w:proofErr w:type="spellEnd"/>
      <w:r>
        <w:t xml:space="preserve"> </w:t>
      </w:r>
      <w:proofErr w:type="spellStart"/>
      <w:r>
        <w:t>finsterniß</w:t>
      </w:r>
      <w:proofErr w:type="spellEnd"/>
      <w:r>
        <w:t xml:space="preserve"> </w:t>
      </w:r>
      <w:proofErr w:type="spellStart"/>
      <w:r>
        <w:t>unnd</w:t>
      </w:r>
      <w:proofErr w:type="spellEnd"/>
      <w:r>
        <w:t xml:space="preserve"> </w:t>
      </w:r>
      <w:proofErr w:type="spellStart"/>
      <w:r>
        <w:t>verhindernis</w:t>
      </w:r>
      <w:proofErr w:type="spellEnd"/>
      <w:r>
        <w:t xml:space="preserve"> / Unser sterblicher </w:t>
      </w:r>
      <w:proofErr w:type="spellStart"/>
      <w:r>
        <w:t>leyb</w:t>
      </w:r>
      <w:proofErr w:type="spellEnd"/>
      <w:r>
        <w:t xml:space="preserve"> beschwert die </w:t>
      </w:r>
      <w:proofErr w:type="spellStart"/>
      <w:r>
        <w:t>sele</w:t>
      </w:r>
      <w:proofErr w:type="spellEnd"/>
      <w:r>
        <w:t xml:space="preserve"> / das sie sich nicht </w:t>
      </w:r>
      <w:proofErr w:type="spellStart"/>
      <w:r>
        <w:t>wol</w:t>
      </w:r>
      <w:proofErr w:type="spellEnd"/>
      <w:r>
        <w:t xml:space="preserve"> </w:t>
      </w:r>
      <w:proofErr w:type="spellStart"/>
      <w:r>
        <w:t>auff</w:t>
      </w:r>
      <w:proofErr w:type="spellEnd"/>
      <w:r>
        <w:t xml:space="preserve"> schwingen mag / </w:t>
      </w:r>
      <w:proofErr w:type="spellStart"/>
      <w:r>
        <w:t>unn</w:t>
      </w:r>
      <w:proofErr w:type="spellEnd"/>
      <w:r>
        <w:t xml:space="preserve"> strebet alle </w:t>
      </w:r>
      <w:proofErr w:type="spellStart"/>
      <w:r>
        <w:t>augenplick</w:t>
      </w:r>
      <w:proofErr w:type="spellEnd"/>
      <w:r>
        <w:t xml:space="preserve"> wider den </w:t>
      </w:r>
      <w:proofErr w:type="spellStart"/>
      <w:r>
        <w:t>gayst</w:t>
      </w:r>
      <w:proofErr w:type="spellEnd"/>
      <w:r>
        <w:t xml:space="preserve">. So d’ </w:t>
      </w:r>
      <w:proofErr w:type="spellStart"/>
      <w:r>
        <w:t>geyst</w:t>
      </w:r>
      <w:proofErr w:type="spellEnd"/>
      <w:r>
        <w:t xml:space="preserve"> gute </w:t>
      </w:r>
      <w:proofErr w:type="spellStart"/>
      <w:r>
        <w:t>gedancken</w:t>
      </w:r>
      <w:proofErr w:type="spellEnd"/>
      <w:r>
        <w:t xml:space="preserve"> / willen oder werk </w:t>
      </w:r>
      <w:proofErr w:type="spellStart"/>
      <w:r>
        <w:t>vernimpt</w:t>
      </w:r>
      <w:proofErr w:type="spellEnd"/>
      <w:r>
        <w:t xml:space="preserve"> / bald bricht das </w:t>
      </w:r>
      <w:proofErr w:type="spellStart"/>
      <w:r>
        <w:t>fleisch</w:t>
      </w:r>
      <w:proofErr w:type="spellEnd"/>
      <w:r>
        <w:t xml:space="preserve"> mit seinen </w:t>
      </w:r>
      <w:proofErr w:type="spellStart"/>
      <w:r>
        <w:t>boesen</w:t>
      </w:r>
      <w:proofErr w:type="spellEnd"/>
      <w:r>
        <w:t xml:space="preserve"> </w:t>
      </w:r>
      <w:proofErr w:type="spellStart"/>
      <w:r>
        <w:t>gedancken</w:t>
      </w:r>
      <w:proofErr w:type="spellEnd"/>
      <w:r>
        <w:t xml:space="preserve"> willen und </w:t>
      </w:r>
      <w:proofErr w:type="spellStart"/>
      <w:r>
        <w:t>wercken</w:t>
      </w:r>
      <w:proofErr w:type="spellEnd"/>
      <w:r>
        <w:t xml:space="preserve"> auch herfür / </w:t>
      </w:r>
      <w:proofErr w:type="spellStart"/>
      <w:r>
        <w:t>unn</w:t>
      </w:r>
      <w:proofErr w:type="spellEnd"/>
      <w:r>
        <w:t xml:space="preserve"> macht das der </w:t>
      </w:r>
      <w:proofErr w:type="spellStart"/>
      <w:r>
        <w:t>geyst</w:t>
      </w:r>
      <w:proofErr w:type="spellEnd"/>
      <w:r>
        <w:t xml:space="preserve"> sein </w:t>
      </w:r>
      <w:proofErr w:type="spellStart"/>
      <w:r>
        <w:t>werck</w:t>
      </w:r>
      <w:proofErr w:type="spellEnd"/>
      <w:r>
        <w:t xml:space="preserve"> nicht </w:t>
      </w:r>
      <w:proofErr w:type="spellStart"/>
      <w:r>
        <w:t>kan</w:t>
      </w:r>
      <w:proofErr w:type="spellEnd"/>
      <w:r>
        <w:t xml:space="preserve"> ins wesen </w:t>
      </w:r>
      <w:proofErr w:type="spellStart"/>
      <w:r>
        <w:t>pringen</w:t>
      </w:r>
      <w:proofErr w:type="spellEnd"/>
      <w:r>
        <w:t xml:space="preserve">. Gal. 6. Rom. 7. Wil der geist gar glauben / </w:t>
      </w:r>
      <w:proofErr w:type="spellStart"/>
      <w:r>
        <w:t>v’trauen</w:t>
      </w:r>
      <w:proofErr w:type="spellEnd"/>
      <w:r>
        <w:t xml:space="preserve"> / </w:t>
      </w:r>
      <w:proofErr w:type="spellStart"/>
      <w:r>
        <w:t>got</w:t>
      </w:r>
      <w:proofErr w:type="spellEnd"/>
      <w:r>
        <w:t xml:space="preserve"> </w:t>
      </w:r>
      <w:proofErr w:type="spellStart"/>
      <w:r>
        <w:t>forchten</w:t>
      </w:r>
      <w:proofErr w:type="spellEnd"/>
      <w:r>
        <w:t xml:space="preserve"> oder lieben / so hebt </w:t>
      </w:r>
      <w:proofErr w:type="spellStart"/>
      <w:r>
        <w:t>dz</w:t>
      </w:r>
      <w:proofErr w:type="spellEnd"/>
      <w:r>
        <w:t xml:space="preserve"> </w:t>
      </w:r>
      <w:proofErr w:type="spellStart"/>
      <w:r>
        <w:t>fleisch</w:t>
      </w:r>
      <w:proofErr w:type="spellEnd"/>
      <w:r>
        <w:t xml:space="preserve"> bald an zu </w:t>
      </w:r>
      <w:proofErr w:type="spellStart"/>
      <w:r>
        <w:t>zabbeln</w:t>
      </w:r>
      <w:proofErr w:type="spellEnd"/>
      <w:r>
        <w:t xml:space="preserve"> / </w:t>
      </w:r>
      <w:proofErr w:type="spellStart"/>
      <w:r>
        <w:t>zweyffeln</w:t>
      </w:r>
      <w:proofErr w:type="spellEnd"/>
      <w:r>
        <w:t xml:space="preserve"> / hassen / mißtrauen / oder vor </w:t>
      </w:r>
      <w:proofErr w:type="spellStart"/>
      <w:r>
        <w:t>creaturischen</w:t>
      </w:r>
      <w:proofErr w:type="spellEnd"/>
      <w:r>
        <w:t xml:space="preserve"> dingen </w:t>
      </w:r>
      <w:proofErr w:type="spellStart"/>
      <w:r>
        <w:t>forchten</w:t>
      </w:r>
      <w:proofErr w:type="spellEnd"/>
      <w:r>
        <w:t xml:space="preserve"> / </w:t>
      </w:r>
      <w:proofErr w:type="spellStart"/>
      <w:r>
        <w:t>unn</w:t>
      </w:r>
      <w:proofErr w:type="spellEnd"/>
      <w:r>
        <w:t xml:space="preserve"> setzt sich </w:t>
      </w:r>
      <w:proofErr w:type="spellStart"/>
      <w:r>
        <w:t>gestrenglich</w:t>
      </w:r>
      <w:proofErr w:type="spellEnd"/>
      <w:r>
        <w:t xml:space="preserve"> wider den geist / Unser </w:t>
      </w:r>
      <w:proofErr w:type="spellStart"/>
      <w:r>
        <w:t>fleisch</w:t>
      </w:r>
      <w:proofErr w:type="spellEnd"/>
      <w:r>
        <w:t xml:space="preserve"> hat ein </w:t>
      </w:r>
      <w:proofErr w:type="spellStart"/>
      <w:r>
        <w:t>sund</w:t>
      </w:r>
      <w:proofErr w:type="spellEnd"/>
      <w:r>
        <w:t xml:space="preserve"> </w:t>
      </w:r>
      <w:proofErr w:type="spellStart"/>
      <w:r>
        <w:t>unn</w:t>
      </w:r>
      <w:proofErr w:type="spellEnd"/>
      <w:r>
        <w:t xml:space="preserve"> </w:t>
      </w:r>
      <w:proofErr w:type="spellStart"/>
      <w:r>
        <w:t>boeßhait</w:t>
      </w:r>
      <w:proofErr w:type="spellEnd"/>
      <w:r>
        <w:t xml:space="preserve"> in sich stecken welche alle zeit zu dem </w:t>
      </w:r>
      <w:proofErr w:type="spellStart"/>
      <w:r>
        <w:t>ergsten</w:t>
      </w:r>
      <w:proofErr w:type="spellEnd"/>
      <w:r>
        <w:t xml:space="preserve"> </w:t>
      </w:r>
      <w:proofErr w:type="spellStart"/>
      <w:r>
        <w:t>unnd</w:t>
      </w:r>
      <w:proofErr w:type="spellEnd"/>
      <w:r>
        <w:t xml:space="preserve"> </w:t>
      </w:r>
      <w:proofErr w:type="spellStart"/>
      <w:r>
        <w:t>boesisten</w:t>
      </w:r>
      <w:proofErr w:type="spellEnd"/>
      <w:r>
        <w:t xml:space="preserve"> </w:t>
      </w:r>
      <w:proofErr w:type="spellStart"/>
      <w:r>
        <w:t>zeücht</w:t>
      </w:r>
      <w:proofErr w:type="spellEnd"/>
      <w:r>
        <w:t xml:space="preserve"> Ro. 7. Gen. 8. Nun </w:t>
      </w:r>
      <w:proofErr w:type="spellStart"/>
      <w:r>
        <w:t>uber</w:t>
      </w:r>
      <w:proofErr w:type="spellEnd"/>
      <w:r>
        <w:t xml:space="preserve"> </w:t>
      </w:r>
      <w:proofErr w:type="spellStart"/>
      <w:r>
        <w:t>dsa</w:t>
      </w:r>
      <w:proofErr w:type="spellEnd"/>
      <w:r>
        <w:t xml:space="preserve"> ist die </w:t>
      </w:r>
      <w:proofErr w:type="spellStart"/>
      <w:r>
        <w:t>sele</w:t>
      </w:r>
      <w:proofErr w:type="spellEnd"/>
      <w:r>
        <w:t xml:space="preserve"> von wegen </w:t>
      </w:r>
      <w:proofErr w:type="spellStart"/>
      <w:r>
        <w:t>jres</w:t>
      </w:r>
      <w:proofErr w:type="spellEnd"/>
      <w:r>
        <w:t xml:space="preserve"> </w:t>
      </w:r>
      <w:proofErr w:type="spellStart"/>
      <w:r>
        <w:t>leybes</w:t>
      </w:r>
      <w:proofErr w:type="spellEnd"/>
      <w:r>
        <w:t xml:space="preserve"> / den </w:t>
      </w:r>
      <w:proofErr w:type="spellStart"/>
      <w:r>
        <w:t>hymelischen</w:t>
      </w:r>
      <w:proofErr w:type="spellEnd"/>
      <w:r>
        <w:t xml:space="preserve"> </w:t>
      </w:r>
      <w:proofErr w:type="spellStart"/>
      <w:r>
        <w:t>einflüssen</w:t>
      </w:r>
      <w:proofErr w:type="spellEnd"/>
      <w:r>
        <w:t xml:space="preserve"> </w:t>
      </w:r>
      <w:proofErr w:type="spellStart"/>
      <w:r>
        <w:t>unn</w:t>
      </w:r>
      <w:proofErr w:type="spellEnd"/>
      <w:r>
        <w:t xml:space="preserve"> </w:t>
      </w:r>
      <w:proofErr w:type="spellStart"/>
      <w:r>
        <w:t>zufelligen</w:t>
      </w:r>
      <w:proofErr w:type="spellEnd"/>
      <w:r>
        <w:t xml:space="preserve"> dingen </w:t>
      </w:r>
      <w:proofErr w:type="spellStart"/>
      <w:r>
        <w:t>underworffen</w:t>
      </w:r>
      <w:proofErr w:type="spellEnd"/>
      <w:r>
        <w:t xml:space="preserve"> / </w:t>
      </w:r>
      <w:proofErr w:type="spellStart"/>
      <w:r>
        <w:t>yetz</w:t>
      </w:r>
      <w:proofErr w:type="spellEnd"/>
      <w:r>
        <w:t xml:space="preserve"> </w:t>
      </w:r>
      <w:proofErr w:type="spellStart"/>
      <w:r>
        <w:t>belust</w:t>
      </w:r>
      <w:proofErr w:type="spellEnd"/>
      <w:r>
        <w:t xml:space="preserve"> sich d’ </w:t>
      </w:r>
      <w:proofErr w:type="spellStart"/>
      <w:r>
        <w:t>leyb</w:t>
      </w:r>
      <w:proofErr w:type="spellEnd"/>
      <w:r>
        <w:t xml:space="preserve"> </w:t>
      </w:r>
      <w:proofErr w:type="spellStart"/>
      <w:r>
        <w:t>unn</w:t>
      </w:r>
      <w:proofErr w:type="spellEnd"/>
      <w:r>
        <w:t xml:space="preserve"> </w:t>
      </w:r>
      <w:proofErr w:type="spellStart"/>
      <w:r>
        <w:t>sel</w:t>
      </w:r>
      <w:proofErr w:type="spellEnd"/>
      <w:r>
        <w:t xml:space="preserve"> in </w:t>
      </w:r>
      <w:proofErr w:type="spellStart"/>
      <w:r>
        <w:t>creaturn</w:t>
      </w:r>
      <w:proofErr w:type="spellEnd"/>
      <w:r>
        <w:t xml:space="preserve"> / </w:t>
      </w:r>
      <w:proofErr w:type="spellStart"/>
      <w:r>
        <w:t>yetz</w:t>
      </w:r>
      <w:proofErr w:type="spellEnd"/>
      <w:r>
        <w:t xml:space="preserve"> hat sie </w:t>
      </w:r>
      <w:proofErr w:type="spellStart"/>
      <w:r>
        <w:t>schmertzen</w:t>
      </w:r>
      <w:proofErr w:type="spellEnd"/>
      <w:r>
        <w:t xml:space="preserve"> / und so </w:t>
      </w:r>
      <w:proofErr w:type="spellStart"/>
      <w:r>
        <w:t>vil</w:t>
      </w:r>
      <w:proofErr w:type="spellEnd"/>
      <w:r>
        <w:t xml:space="preserve"> </w:t>
      </w:r>
      <w:proofErr w:type="spellStart"/>
      <w:r>
        <w:t>zufell</w:t>
      </w:r>
      <w:proofErr w:type="spellEnd"/>
      <w:r>
        <w:t xml:space="preserve"> / das einer den andern linder und kleiner macht. </w:t>
      </w:r>
      <w:proofErr w:type="spellStart"/>
      <w:r>
        <w:t>Sihe</w:t>
      </w:r>
      <w:proofErr w:type="spellEnd"/>
      <w:r>
        <w:t xml:space="preserve"> / wann einen die </w:t>
      </w:r>
      <w:proofErr w:type="spellStart"/>
      <w:r>
        <w:t>zene</w:t>
      </w:r>
      <w:proofErr w:type="spellEnd"/>
      <w:r>
        <w:t xml:space="preserve"> </w:t>
      </w:r>
      <w:proofErr w:type="spellStart"/>
      <w:r>
        <w:t>wethuen</w:t>
      </w:r>
      <w:proofErr w:type="spellEnd"/>
      <w:r>
        <w:t xml:space="preserve"> / so </w:t>
      </w:r>
      <w:proofErr w:type="spellStart"/>
      <w:r>
        <w:t>fület</w:t>
      </w:r>
      <w:proofErr w:type="spellEnd"/>
      <w:r>
        <w:t xml:space="preserve"> er denselben </w:t>
      </w:r>
      <w:proofErr w:type="spellStart"/>
      <w:r>
        <w:t>schmertzen</w:t>
      </w:r>
      <w:proofErr w:type="spellEnd"/>
      <w:r>
        <w:t xml:space="preserve"> </w:t>
      </w:r>
      <w:proofErr w:type="spellStart"/>
      <w:r>
        <w:t>woll</w:t>
      </w:r>
      <w:proofErr w:type="spellEnd"/>
      <w:r>
        <w:t xml:space="preserve"> </w:t>
      </w:r>
      <w:proofErr w:type="spellStart"/>
      <w:r>
        <w:t>unn</w:t>
      </w:r>
      <w:proofErr w:type="spellEnd"/>
      <w:r>
        <w:t xml:space="preserve"> sehr / </w:t>
      </w:r>
      <w:proofErr w:type="spellStart"/>
      <w:r>
        <w:t>felt</w:t>
      </w:r>
      <w:proofErr w:type="spellEnd"/>
      <w:r>
        <w:t xml:space="preserve"> </w:t>
      </w:r>
      <w:proofErr w:type="spellStart"/>
      <w:r>
        <w:t>jm</w:t>
      </w:r>
      <w:proofErr w:type="spellEnd"/>
      <w:r>
        <w:t xml:space="preserve"> aber auch einander </w:t>
      </w:r>
      <w:proofErr w:type="spellStart"/>
      <w:r>
        <w:t>kranchheit</w:t>
      </w:r>
      <w:proofErr w:type="spellEnd"/>
      <w:r>
        <w:t xml:space="preserve"> für / als ein hitzige </w:t>
      </w:r>
      <w:proofErr w:type="spellStart"/>
      <w:r>
        <w:t>platern</w:t>
      </w:r>
      <w:proofErr w:type="spellEnd"/>
      <w:r>
        <w:t xml:space="preserve"> am </w:t>
      </w:r>
      <w:proofErr w:type="spellStart"/>
      <w:r>
        <w:t>pein</w:t>
      </w:r>
      <w:proofErr w:type="spellEnd"/>
      <w:r>
        <w:t xml:space="preserve"> / So </w:t>
      </w:r>
      <w:proofErr w:type="spellStart"/>
      <w:r>
        <w:t>wayß</w:t>
      </w:r>
      <w:proofErr w:type="spellEnd"/>
      <w:r>
        <w:t xml:space="preserve"> er nicht welche </w:t>
      </w:r>
      <w:proofErr w:type="spellStart"/>
      <w:r>
        <w:t>schmertzen</w:t>
      </w:r>
      <w:proofErr w:type="spellEnd"/>
      <w:r>
        <w:t xml:space="preserve"> am </w:t>
      </w:r>
      <w:proofErr w:type="spellStart"/>
      <w:r>
        <w:t>hoechsten</w:t>
      </w:r>
      <w:proofErr w:type="spellEnd"/>
      <w:r>
        <w:t xml:space="preserve"> ist / Also </w:t>
      </w:r>
      <w:proofErr w:type="spellStart"/>
      <w:r>
        <w:t>wirdt</w:t>
      </w:r>
      <w:proofErr w:type="spellEnd"/>
      <w:r>
        <w:t xml:space="preserve"> auch des ewig leben hie selten recht </w:t>
      </w:r>
      <w:proofErr w:type="spellStart"/>
      <w:r>
        <w:t>geschmekt</w:t>
      </w:r>
      <w:proofErr w:type="spellEnd"/>
      <w:r>
        <w:t xml:space="preserve"> / von wegen d’ </w:t>
      </w:r>
      <w:proofErr w:type="spellStart"/>
      <w:r>
        <w:t>vilfeldigen</w:t>
      </w:r>
      <w:proofErr w:type="spellEnd"/>
      <w:r>
        <w:t xml:space="preserve"> </w:t>
      </w:r>
      <w:proofErr w:type="spellStart"/>
      <w:r>
        <w:t>zufell</w:t>
      </w:r>
      <w:proofErr w:type="spellEnd"/>
      <w:r>
        <w:t xml:space="preserve"> </w:t>
      </w:r>
      <w:proofErr w:type="spellStart"/>
      <w:r>
        <w:t>unn</w:t>
      </w:r>
      <w:proofErr w:type="spellEnd"/>
      <w:r>
        <w:t xml:space="preserve"> </w:t>
      </w:r>
      <w:proofErr w:type="spellStart"/>
      <w:r>
        <w:t>v’hindernis</w:t>
      </w:r>
      <w:proofErr w:type="spellEnd"/>
      <w:r>
        <w:t xml:space="preserve"> / das ich </w:t>
      </w:r>
      <w:proofErr w:type="spellStart"/>
      <w:r>
        <w:t>warhafftiglich</w:t>
      </w:r>
      <w:proofErr w:type="spellEnd"/>
      <w:r>
        <w:t xml:space="preserve"> </w:t>
      </w:r>
      <w:proofErr w:type="spellStart"/>
      <w:r>
        <w:t>moecht</w:t>
      </w:r>
      <w:proofErr w:type="spellEnd"/>
      <w:r>
        <w:t xml:space="preserve"> sagen / wir haben das leben Christi in uns allein in hitziger </w:t>
      </w:r>
      <w:proofErr w:type="spellStart"/>
      <w:r>
        <w:t>begerung</w:t>
      </w:r>
      <w:proofErr w:type="spellEnd"/>
      <w:r>
        <w:t xml:space="preserve"> </w:t>
      </w:r>
      <w:proofErr w:type="spellStart"/>
      <w:r>
        <w:t>unnd</w:t>
      </w:r>
      <w:proofErr w:type="spellEnd"/>
      <w:r>
        <w:t xml:space="preserve"> nicht im wesen / </w:t>
      </w:r>
      <w:proofErr w:type="spellStart"/>
      <w:r>
        <w:t>Jdoch</w:t>
      </w:r>
      <w:proofErr w:type="spellEnd"/>
      <w:r>
        <w:t xml:space="preserve"> hoff ich das man </w:t>
      </w:r>
      <w:proofErr w:type="spellStart"/>
      <w:r>
        <w:t>jr</w:t>
      </w:r>
      <w:proofErr w:type="spellEnd"/>
      <w:r>
        <w:t xml:space="preserve"> </w:t>
      </w:r>
      <w:proofErr w:type="spellStart"/>
      <w:r>
        <w:t>vil</w:t>
      </w:r>
      <w:proofErr w:type="spellEnd"/>
      <w:r>
        <w:t xml:space="preserve"> </w:t>
      </w:r>
      <w:proofErr w:type="spellStart"/>
      <w:r>
        <w:t>moeg</w:t>
      </w:r>
      <w:proofErr w:type="spellEnd"/>
      <w:r>
        <w:t xml:space="preserve"> finden / die fast hoch sein in </w:t>
      </w:r>
      <w:proofErr w:type="spellStart"/>
      <w:r>
        <w:t>christformigen</w:t>
      </w:r>
      <w:proofErr w:type="spellEnd"/>
      <w:r>
        <w:t xml:space="preserve"> leben / und Christus willen haben / Gleich als </w:t>
      </w:r>
      <w:proofErr w:type="spellStart"/>
      <w:r>
        <w:t>wol</w:t>
      </w:r>
      <w:proofErr w:type="spellEnd"/>
      <w:r>
        <w:t xml:space="preserve"> achte ich </w:t>
      </w:r>
      <w:proofErr w:type="spellStart"/>
      <w:r>
        <w:t>dz</w:t>
      </w:r>
      <w:proofErr w:type="spellEnd"/>
      <w:r>
        <w:t xml:space="preserve"> </w:t>
      </w:r>
      <w:proofErr w:type="spellStart"/>
      <w:r>
        <w:t>jr</w:t>
      </w:r>
      <w:proofErr w:type="spellEnd"/>
      <w:r>
        <w:t xml:space="preserve"> </w:t>
      </w:r>
      <w:proofErr w:type="spellStart"/>
      <w:r>
        <w:t>vil</w:t>
      </w:r>
      <w:proofErr w:type="spellEnd"/>
      <w:r>
        <w:t xml:space="preserve"> </w:t>
      </w:r>
      <w:proofErr w:type="spellStart"/>
      <w:r>
        <w:t>mer</w:t>
      </w:r>
      <w:proofErr w:type="spellEnd"/>
      <w:r>
        <w:t xml:space="preserve"> sein die </w:t>
      </w:r>
      <w:proofErr w:type="spellStart"/>
      <w:r>
        <w:t>begereten</w:t>
      </w:r>
      <w:proofErr w:type="spellEnd"/>
      <w:r>
        <w:t xml:space="preserve"> sterben / und </w:t>
      </w:r>
      <w:proofErr w:type="spellStart"/>
      <w:r>
        <w:t>mti</w:t>
      </w:r>
      <w:proofErr w:type="spellEnd"/>
      <w:r>
        <w:t xml:space="preserve"> Christo leben / dann die sagen </w:t>
      </w:r>
      <w:proofErr w:type="spellStart"/>
      <w:r>
        <w:t>doerffen</w:t>
      </w:r>
      <w:proofErr w:type="spellEnd"/>
      <w:r>
        <w:t xml:space="preserve"> / Es lebet in mir Christus / welche </w:t>
      </w:r>
      <w:proofErr w:type="spellStart"/>
      <w:r>
        <w:t>seufftzen</w:t>
      </w:r>
      <w:proofErr w:type="spellEnd"/>
      <w:r>
        <w:t xml:space="preserve"> </w:t>
      </w:r>
      <w:proofErr w:type="spellStart"/>
      <w:r>
        <w:t>manigfeltiglich</w:t>
      </w:r>
      <w:proofErr w:type="spellEnd"/>
      <w:r>
        <w:t xml:space="preserve"> beschwert / wann sie in </w:t>
      </w:r>
      <w:proofErr w:type="spellStart"/>
      <w:r>
        <w:t>jrem</w:t>
      </w:r>
      <w:proofErr w:type="spellEnd"/>
      <w:r>
        <w:t xml:space="preserve"> </w:t>
      </w:r>
      <w:proofErr w:type="spellStart"/>
      <w:r>
        <w:t>fleisch</w:t>
      </w:r>
      <w:proofErr w:type="spellEnd"/>
      <w:r>
        <w:t xml:space="preserve"> / als in einem </w:t>
      </w:r>
      <w:proofErr w:type="spellStart"/>
      <w:r>
        <w:t>kercker</w:t>
      </w:r>
      <w:proofErr w:type="spellEnd"/>
      <w:r>
        <w:t xml:space="preserve"> </w:t>
      </w:r>
      <w:proofErr w:type="spellStart"/>
      <w:r>
        <w:t>gefengklich</w:t>
      </w:r>
      <w:proofErr w:type="spellEnd"/>
      <w:r>
        <w:t xml:space="preserve"> </w:t>
      </w:r>
      <w:proofErr w:type="spellStart"/>
      <w:r>
        <w:t>ligen</w:t>
      </w:r>
      <w:proofErr w:type="spellEnd"/>
      <w:r>
        <w:t xml:space="preserve"> / und on </w:t>
      </w:r>
      <w:proofErr w:type="spellStart"/>
      <w:r>
        <w:t>auffhoeren</w:t>
      </w:r>
      <w:proofErr w:type="spellEnd"/>
      <w:r>
        <w:t xml:space="preserve"> sich nach einem andern leben </w:t>
      </w:r>
      <w:proofErr w:type="spellStart"/>
      <w:r>
        <w:t>senen</w:t>
      </w:r>
      <w:proofErr w:type="spellEnd"/>
      <w:r>
        <w:t xml:space="preserve"> und verlangen / Durch fleischlichen und </w:t>
      </w:r>
      <w:proofErr w:type="spellStart"/>
      <w:r>
        <w:t>toedtlichen</w:t>
      </w:r>
      <w:proofErr w:type="spellEnd"/>
      <w:r>
        <w:t xml:space="preserve"> </w:t>
      </w:r>
      <w:proofErr w:type="spellStart"/>
      <w:r>
        <w:t>abgang</w:t>
      </w:r>
      <w:proofErr w:type="spellEnd"/>
      <w:r>
        <w:t xml:space="preserve"> (so die </w:t>
      </w:r>
      <w:proofErr w:type="spellStart"/>
      <w:r>
        <w:t>sele</w:t>
      </w:r>
      <w:proofErr w:type="spellEnd"/>
      <w:r>
        <w:t xml:space="preserve"> </w:t>
      </w:r>
      <w:proofErr w:type="spellStart"/>
      <w:r>
        <w:t>jren</w:t>
      </w:r>
      <w:proofErr w:type="spellEnd"/>
      <w:r>
        <w:t xml:space="preserve"> beschwerenden </w:t>
      </w:r>
      <w:proofErr w:type="spellStart"/>
      <w:r>
        <w:t>leyb</w:t>
      </w:r>
      <w:proofErr w:type="spellEnd"/>
      <w:r>
        <w:t xml:space="preserve"> verlest) fallen mit ab alle </w:t>
      </w:r>
      <w:proofErr w:type="spellStart"/>
      <w:r>
        <w:t>v’hindernis</w:t>
      </w:r>
      <w:proofErr w:type="spellEnd"/>
      <w:r>
        <w:t xml:space="preserve"> des </w:t>
      </w:r>
      <w:proofErr w:type="spellStart"/>
      <w:r>
        <w:t>fleischs</w:t>
      </w:r>
      <w:proofErr w:type="spellEnd"/>
      <w:r>
        <w:t xml:space="preserve"> / </w:t>
      </w:r>
      <w:proofErr w:type="spellStart"/>
      <w:r>
        <w:t>Seintemal</w:t>
      </w:r>
      <w:proofErr w:type="spellEnd"/>
      <w:r>
        <w:t xml:space="preserve"> </w:t>
      </w:r>
      <w:proofErr w:type="spellStart"/>
      <w:r>
        <w:t>dz</w:t>
      </w:r>
      <w:proofErr w:type="spellEnd"/>
      <w:r>
        <w:t xml:space="preserve"> </w:t>
      </w:r>
      <w:proofErr w:type="spellStart"/>
      <w:r>
        <w:t>fleisch</w:t>
      </w:r>
      <w:proofErr w:type="spellEnd"/>
      <w:r>
        <w:t xml:space="preserve"> mit seinen </w:t>
      </w:r>
      <w:proofErr w:type="spellStart"/>
      <w:r>
        <w:t>begirden</w:t>
      </w:r>
      <w:proofErr w:type="spellEnd"/>
      <w:r>
        <w:t xml:space="preserve"> </w:t>
      </w:r>
      <w:proofErr w:type="spellStart"/>
      <w:r>
        <w:t>krefften</w:t>
      </w:r>
      <w:proofErr w:type="spellEnd"/>
      <w:r>
        <w:t xml:space="preserve"> </w:t>
      </w:r>
      <w:proofErr w:type="spellStart"/>
      <w:r>
        <w:t>unn</w:t>
      </w:r>
      <w:proofErr w:type="spellEnd"/>
      <w:r>
        <w:t xml:space="preserve"> </w:t>
      </w:r>
      <w:proofErr w:type="spellStart"/>
      <w:r>
        <w:t>anfechtung</w:t>
      </w:r>
      <w:proofErr w:type="spellEnd"/>
      <w:r>
        <w:t xml:space="preserve"> ist begraben / </w:t>
      </w:r>
      <w:proofErr w:type="spellStart"/>
      <w:r>
        <w:t>unn</w:t>
      </w:r>
      <w:proofErr w:type="spellEnd"/>
      <w:r>
        <w:t xml:space="preserve"> </w:t>
      </w:r>
      <w:proofErr w:type="spellStart"/>
      <w:r>
        <w:t>wirt</w:t>
      </w:r>
      <w:proofErr w:type="spellEnd"/>
      <w:r>
        <w:t xml:space="preserve"> das ewig leben / durch Jesum Christum </w:t>
      </w:r>
      <w:proofErr w:type="spellStart"/>
      <w:r>
        <w:t>untzelicher</w:t>
      </w:r>
      <w:proofErr w:type="spellEnd"/>
      <w:r>
        <w:t xml:space="preserve"> </w:t>
      </w:r>
      <w:proofErr w:type="spellStart"/>
      <w:r>
        <w:t>weyse</w:t>
      </w:r>
      <w:proofErr w:type="spellEnd"/>
      <w:r>
        <w:t xml:space="preserve"> / </w:t>
      </w:r>
      <w:proofErr w:type="spellStart"/>
      <w:r>
        <w:t>raynerlichter</w:t>
      </w:r>
      <w:proofErr w:type="spellEnd"/>
      <w:r>
        <w:t xml:space="preserve"> / </w:t>
      </w:r>
      <w:proofErr w:type="spellStart"/>
      <w:r>
        <w:t>gesamleter</w:t>
      </w:r>
      <w:proofErr w:type="spellEnd"/>
      <w:r>
        <w:t xml:space="preserve"> / </w:t>
      </w:r>
      <w:proofErr w:type="spellStart"/>
      <w:r>
        <w:t>volkomlicher</w:t>
      </w:r>
      <w:proofErr w:type="spellEnd"/>
      <w:r>
        <w:t xml:space="preserve"> / dann es </w:t>
      </w:r>
      <w:proofErr w:type="spellStart"/>
      <w:r>
        <w:t>alhie</w:t>
      </w:r>
      <w:proofErr w:type="spellEnd"/>
      <w:r>
        <w:t xml:space="preserve"> gewesen ist. Derhalben </w:t>
      </w:r>
      <w:proofErr w:type="spellStart"/>
      <w:r>
        <w:t>moecht</w:t>
      </w:r>
      <w:proofErr w:type="spellEnd"/>
      <w:r>
        <w:t xml:space="preserve"> einer mit recht sagen Selig sein die todten / welch in dem </w:t>
      </w:r>
      <w:proofErr w:type="spellStart"/>
      <w:r>
        <w:t>herren</w:t>
      </w:r>
      <w:proofErr w:type="spellEnd"/>
      <w:r>
        <w:t xml:space="preserve"> verstorben sein / der geist spricht / </w:t>
      </w:r>
      <w:proofErr w:type="spellStart"/>
      <w:r>
        <w:t>dz</w:t>
      </w:r>
      <w:proofErr w:type="spellEnd"/>
      <w:r>
        <w:t xml:space="preserve"> sie </w:t>
      </w:r>
      <w:proofErr w:type="spellStart"/>
      <w:r>
        <w:t>hinfür</w:t>
      </w:r>
      <w:proofErr w:type="spellEnd"/>
      <w:r>
        <w:t xml:space="preserve"> ruhen sollen von </w:t>
      </w:r>
      <w:proofErr w:type="spellStart"/>
      <w:r>
        <w:t>jren</w:t>
      </w:r>
      <w:proofErr w:type="spellEnd"/>
      <w:r>
        <w:t xml:space="preserve"> arbeiten / </w:t>
      </w:r>
      <w:proofErr w:type="spellStart"/>
      <w:r>
        <w:t>unn</w:t>
      </w:r>
      <w:proofErr w:type="spellEnd"/>
      <w:r>
        <w:t xml:space="preserve"> </w:t>
      </w:r>
      <w:proofErr w:type="spellStart"/>
      <w:r>
        <w:t>jr</w:t>
      </w:r>
      <w:proofErr w:type="spellEnd"/>
      <w:r>
        <w:t xml:space="preserve"> werk sollen in </w:t>
      </w:r>
      <w:proofErr w:type="spellStart"/>
      <w:r>
        <w:t>nachvolgen</w:t>
      </w:r>
      <w:proofErr w:type="spellEnd"/>
      <w:r>
        <w:t xml:space="preserve"> Apo. 14. </w:t>
      </w:r>
      <w:proofErr w:type="spellStart"/>
      <w:r>
        <w:t>Warumb</w:t>
      </w:r>
      <w:proofErr w:type="spellEnd"/>
      <w:r>
        <w:t xml:space="preserve"> sein sie selig? </w:t>
      </w:r>
      <w:proofErr w:type="spellStart"/>
      <w:r>
        <w:t>Darumb</w:t>
      </w:r>
      <w:proofErr w:type="spellEnd"/>
      <w:r>
        <w:t xml:space="preserve"> </w:t>
      </w:r>
      <w:proofErr w:type="spellStart"/>
      <w:r>
        <w:t>dz</w:t>
      </w:r>
      <w:proofErr w:type="spellEnd"/>
      <w:r>
        <w:t xml:space="preserve"> </w:t>
      </w:r>
      <w:proofErr w:type="spellStart"/>
      <w:r>
        <w:t>jr</w:t>
      </w:r>
      <w:proofErr w:type="spellEnd"/>
      <w:r>
        <w:t xml:space="preserve"> ewig leben weniger </w:t>
      </w:r>
      <w:proofErr w:type="spellStart"/>
      <w:r>
        <w:t>finsternis</w:t>
      </w:r>
      <w:proofErr w:type="spellEnd"/>
      <w:r>
        <w:t xml:space="preserve"> </w:t>
      </w:r>
      <w:proofErr w:type="spellStart"/>
      <w:r>
        <w:t>unn</w:t>
      </w:r>
      <w:proofErr w:type="spellEnd"/>
      <w:r>
        <w:t xml:space="preserve"> mindere </w:t>
      </w:r>
      <w:proofErr w:type="spellStart"/>
      <w:r>
        <w:t>verhinderniß</w:t>
      </w:r>
      <w:proofErr w:type="spellEnd"/>
      <w:r>
        <w:t xml:space="preserve"> hat / dann es </w:t>
      </w:r>
      <w:proofErr w:type="spellStart"/>
      <w:r>
        <w:t>alhie</w:t>
      </w:r>
      <w:proofErr w:type="spellEnd"/>
      <w:r>
        <w:t xml:space="preserve"> im </w:t>
      </w:r>
      <w:proofErr w:type="spellStart"/>
      <w:r>
        <w:t>fleisch</w:t>
      </w:r>
      <w:proofErr w:type="spellEnd"/>
      <w:r>
        <w:t xml:space="preserve"> </w:t>
      </w:r>
      <w:proofErr w:type="spellStart"/>
      <w:r>
        <w:t>het</w:t>
      </w:r>
      <w:proofErr w:type="spellEnd"/>
      <w:r>
        <w:t xml:space="preserve">. Derwegen sollen wir uns mit nichte </w:t>
      </w:r>
      <w:proofErr w:type="spellStart"/>
      <w:r>
        <w:t>umb</w:t>
      </w:r>
      <w:proofErr w:type="spellEnd"/>
      <w:r>
        <w:t xml:space="preserve"> unser verstorbene freund in Christo </w:t>
      </w:r>
      <w:proofErr w:type="spellStart"/>
      <w:r>
        <w:t>bekoemern</w:t>
      </w:r>
      <w:proofErr w:type="spellEnd"/>
      <w:r>
        <w:t xml:space="preserve"> </w:t>
      </w:r>
      <w:proofErr w:type="spellStart"/>
      <w:r>
        <w:t>unn</w:t>
      </w:r>
      <w:proofErr w:type="spellEnd"/>
      <w:r>
        <w:t xml:space="preserve"> </w:t>
      </w:r>
      <w:proofErr w:type="spellStart"/>
      <w:r>
        <w:t>betrueben</w:t>
      </w:r>
      <w:proofErr w:type="spellEnd"/>
      <w:r>
        <w:t xml:space="preserve"> / </w:t>
      </w:r>
      <w:proofErr w:type="spellStart"/>
      <w:r>
        <w:t>sonder</w:t>
      </w:r>
      <w:proofErr w:type="spellEnd"/>
      <w:r>
        <w:t xml:space="preserve"> mehr </w:t>
      </w:r>
      <w:proofErr w:type="spellStart"/>
      <w:r>
        <w:t>erfrewen</w:t>
      </w:r>
      <w:proofErr w:type="spellEnd"/>
      <w:r>
        <w:t xml:space="preserve"> / </w:t>
      </w:r>
      <w:proofErr w:type="spellStart"/>
      <w:r>
        <w:t>dz</w:t>
      </w:r>
      <w:proofErr w:type="spellEnd"/>
      <w:r>
        <w:t xml:space="preserve"> sie der </w:t>
      </w:r>
      <w:proofErr w:type="spellStart"/>
      <w:r>
        <w:t>manigfeltigen</w:t>
      </w:r>
      <w:proofErr w:type="spellEnd"/>
      <w:r>
        <w:t xml:space="preserve"> bürden </w:t>
      </w:r>
      <w:proofErr w:type="spellStart"/>
      <w:r>
        <w:t>unn</w:t>
      </w:r>
      <w:proofErr w:type="spellEnd"/>
      <w:r>
        <w:t xml:space="preserve"> hinderlichen </w:t>
      </w:r>
      <w:proofErr w:type="spellStart"/>
      <w:r>
        <w:t>arbeten</w:t>
      </w:r>
      <w:proofErr w:type="spellEnd"/>
      <w:r>
        <w:t xml:space="preserve"> entzogen / </w:t>
      </w:r>
      <w:proofErr w:type="spellStart"/>
      <w:r>
        <w:t>unn</w:t>
      </w:r>
      <w:proofErr w:type="spellEnd"/>
      <w:r>
        <w:t xml:space="preserve"> </w:t>
      </w:r>
      <w:proofErr w:type="spellStart"/>
      <w:r>
        <w:t>auß</w:t>
      </w:r>
      <w:proofErr w:type="spellEnd"/>
      <w:r>
        <w:t xml:space="preserve"> </w:t>
      </w:r>
      <w:proofErr w:type="spellStart"/>
      <w:r>
        <w:t>jrem</w:t>
      </w:r>
      <w:proofErr w:type="spellEnd"/>
      <w:r>
        <w:t xml:space="preserve"> </w:t>
      </w:r>
      <w:proofErr w:type="spellStart"/>
      <w:r>
        <w:t>gefengkniß</w:t>
      </w:r>
      <w:proofErr w:type="spellEnd"/>
      <w:r>
        <w:t xml:space="preserve"> </w:t>
      </w:r>
      <w:proofErr w:type="spellStart"/>
      <w:r>
        <w:t>erloest</w:t>
      </w:r>
      <w:proofErr w:type="spellEnd"/>
      <w:r>
        <w:t xml:space="preserve"> sein. </w:t>
      </w:r>
      <w:proofErr w:type="spellStart"/>
      <w:r>
        <w:t>Ir</w:t>
      </w:r>
      <w:proofErr w:type="spellEnd"/>
      <w:r>
        <w:t xml:space="preserve"> </w:t>
      </w:r>
      <w:proofErr w:type="spellStart"/>
      <w:r>
        <w:t>werck</w:t>
      </w:r>
      <w:proofErr w:type="spellEnd"/>
      <w:r>
        <w:t xml:space="preserve"> </w:t>
      </w:r>
      <w:proofErr w:type="spellStart"/>
      <w:r>
        <w:t>volgen</w:t>
      </w:r>
      <w:proofErr w:type="spellEnd"/>
      <w:r>
        <w:t xml:space="preserve"> </w:t>
      </w:r>
      <w:proofErr w:type="spellStart"/>
      <w:r>
        <w:t>jnen</w:t>
      </w:r>
      <w:proofErr w:type="spellEnd"/>
      <w:r>
        <w:t xml:space="preserve"> nach / wenn das </w:t>
      </w:r>
      <w:proofErr w:type="spellStart"/>
      <w:r>
        <w:t>fewer</w:t>
      </w:r>
      <w:proofErr w:type="spellEnd"/>
      <w:r>
        <w:t xml:space="preserve"> </w:t>
      </w:r>
      <w:proofErr w:type="spellStart"/>
      <w:r>
        <w:t>urteylet</w:t>
      </w:r>
      <w:proofErr w:type="spellEnd"/>
      <w:r>
        <w:t xml:space="preserve"> </w:t>
      </w:r>
      <w:proofErr w:type="spellStart"/>
      <w:r>
        <w:t>jre</w:t>
      </w:r>
      <w:proofErr w:type="spellEnd"/>
      <w:r>
        <w:t xml:space="preserve"> </w:t>
      </w:r>
      <w:proofErr w:type="spellStart"/>
      <w:r>
        <w:t>werck</w:t>
      </w:r>
      <w:proofErr w:type="spellEnd"/>
      <w:r>
        <w:t xml:space="preserve"> / </w:t>
      </w:r>
      <w:proofErr w:type="spellStart"/>
      <w:r>
        <w:t>unn</w:t>
      </w:r>
      <w:proofErr w:type="spellEnd"/>
      <w:r>
        <w:t xml:space="preserve"> </w:t>
      </w:r>
      <w:proofErr w:type="spellStart"/>
      <w:r>
        <w:t>verbrendt</w:t>
      </w:r>
      <w:proofErr w:type="spellEnd"/>
      <w:r>
        <w:t xml:space="preserve"> den </w:t>
      </w:r>
      <w:proofErr w:type="spellStart"/>
      <w:r>
        <w:t>allee</w:t>
      </w:r>
      <w:proofErr w:type="spellEnd"/>
      <w:r>
        <w:t xml:space="preserve"> </w:t>
      </w:r>
      <w:proofErr w:type="spellStart"/>
      <w:r>
        <w:t>wercke</w:t>
      </w:r>
      <w:proofErr w:type="spellEnd"/>
      <w:r>
        <w:t xml:space="preserve"> die </w:t>
      </w:r>
      <w:proofErr w:type="spellStart"/>
      <w:r>
        <w:t>holtzig</w:t>
      </w:r>
      <w:proofErr w:type="spellEnd"/>
      <w:r>
        <w:t xml:space="preserve"> / </w:t>
      </w:r>
      <w:proofErr w:type="spellStart"/>
      <w:r>
        <w:t>hewisch</w:t>
      </w:r>
      <w:proofErr w:type="spellEnd"/>
      <w:r>
        <w:t xml:space="preserve"> oder </w:t>
      </w:r>
      <w:proofErr w:type="spellStart"/>
      <w:r>
        <w:t>stuepelich</w:t>
      </w:r>
      <w:proofErr w:type="spellEnd"/>
      <w:r>
        <w:t xml:space="preserve"> sein / wie ich sagen </w:t>
      </w:r>
      <w:proofErr w:type="spellStart"/>
      <w:r>
        <w:t>werd</w:t>
      </w:r>
      <w:proofErr w:type="spellEnd"/>
      <w:r>
        <w:t xml:space="preserve"> / Selig sein sie </w:t>
      </w:r>
      <w:proofErr w:type="spellStart"/>
      <w:r>
        <w:t>dsa</w:t>
      </w:r>
      <w:proofErr w:type="spellEnd"/>
      <w:r>
        <w:t xml:space="preserve"> in nach der </w:t>
      </w:r>
      <w:proofErr w:type="spellStart"/>
      <w:r>
        <w:t>dunckel</w:t>
      </w:r>
      <w:proofErr w:type="spellEnd"/>
      <w:r>
        <w:t xml:space="preserve"> </w:t>
      </w:r>
      <w:proofErr w:type="spellStart"/>
      <w:r>
        <w:t>unn</w:t>
      </w:r>
      <w:proofErr w:type="spellEnd"/>
      <w:r>
        <w:t xml:space="preserve"> finstern </w:t>
      </w:r>
      <w:proofErr w:type="spellStart"/>
      <w:r>
        <w:t>nacht</w:t>
      </w:r>
      <w:proofErr w:type="spellEnd"/>
      <w:r>
        <w:t xml:space="preserve"> / die sonne in dem </w:t>
      </w:r>
      <w:proofErr w:type="spellStart"/>
      <w:r>
        <w:t>auffgang</w:t>
      </w:r>
      <w:proofErr w:type="spellEnd"/>
      <w:r>
        <w:t xml:space="preserve"> als in der </w:t>
      </w:r>
      <w:proofErr w:type="spellStart"/>
      <w:r>
        <w:t>morgenroedt</w:t>
      </w:r>
      <w:proofErr w:type="spellEnd"/>
      <w:r>
        <w:t xml:space="preserve"> </w:t>
      </w:r>
      <w:proofErr w:type="spellStart"/>
      <w:r>
        <w:t>scheynet</w:t>
      </w:r>
      <w:proofErr w:type="spellEnd"/>
      <w:r>
        <w:t xml:space="preserve"> / </w:t>
      </w:r>
      <w:proofErr w:type="spellStart"/>
      <w:r>
        <w:t>dz</w:t>
      </w:r>
      <w:proofErr w:type="spellEnd"/>
      <w:r>
        <w:t xml:space="preserve"> in der tag Christi morgens </w:t>
      </w:r>
      <w:proofErr w:type="spellStart"/>
      <w:r>
        <w:t>zukomen</w:t>
      </w:r>
      <w:proofErr w:type="spellEnd"/>
      <w:r>
        <w:t xml:space="preserve"> ist / Selig sein sie / das in </w:t>
      </w:r>
      <w:proofErr w:type="spellStart"/>
      <w:r>
        <w:t>jr</w:t>
      </w:r>
      <w:proofErr w:type="spellEnd"/>
      <w:r>
        <w:t xml:space="preserve"> </w:t>
      </w:r>
      <w:proofErr w:type="spellStart"/>
      <w:r>
        <w:t>boeß</w:t>
      </w:r>
      <w:proofErr w:type="spellEnd"/>
      <w:r>
        <w:t xml:space="preserve"> </w:t>
      </w:r>
      <w:proofErr w:type="spellStart"/>
      <w:r>
        <w:t>gifftige</w:t>
      </w:r>
      <w:proofErr w:type="spellEnd"/>
      <w:r>
        <w:t xml:space="preserve"> </w:t>
      </w:r>
      <w:proofErr w:type="spellStart"/>
      <w:r>
        <w:t>fleisch</w:t>
      </w:r>
      <w:proofErr w:type="spellEnd"/>
      <w:r>
        <w:t xml:space="preserve"> kein </w:t>
      </w:r>
      <w:proofErr w:type="spellStart"/>
      <w:r>
        <w:t>boese</w:t>
      </w:r>
      <w:proofErr w:type="spellEnd"/>
      <w:r>
        <w:t xml:space="preserve"> </w:t>
      </w:r>
      <w:proofErr w:type="spellStart"/>
      <w:r>
        <w:t>gedankcne</w:t>
      </w:r>
      <w:proofErr w:type="spellEnd"/>
      <w:r>
        <w:t xml:space="preserve"> / keinen </w:t>
      </w:r>
      <w:proofErr w:type="spellStart"/>
      <w:r>
        <w:t>eygen</w:t>
      </w:r>
      <w:proofErr w:type="spellEnd"/>
      <w:r>
        <w:t xml:space="preserve"> willen / keine </w:t>
      </w:r>
      <w:proofErr w:type="spellStart"/>
      <w:r>
        <w:t>lust</w:t>
      </w:r>
      <w:proofErr w:type="spellEnd"/>
      <w:r>
        <w:t xml:space="preserve"> in </w:t>
      </w:r>
      <w:proofErr w:type="spellStart"/>
      <w:r>
        <w:t>wercken</w:t>
      </w:r>
      <w:proofErr w:type="spellEnd"/>
      <w:r>
        <w:t xml:space="preserve"> oder </w:t>
      </w:r>
      <w:proofErr w:type="spellStart"/>
      <w:r>
        <w:t>creaturn</w:t>
      </w:r>
      <w:proofErr w:type="spellEnd"/>
      <w:r>
        <w:t xml:space="preserve"> mehr zuschieben </w:t>
      </w:r>
      <w:proofErr w:type="spellStart"/>
      <w:r>
        <w:t>kan</w:t>
      </w:r>
      <w:proofErr w:type="spellEnd"/>
      <w:r>
        <w:t xml:space="preserve"> / Nun aber sein sie selig / </w:t>
      </w:r>
      <w:proofErr w:type="spellStart"/>
      <w:r>
        <w:t>warumb</w:t>
      </w:r>
      <w:proofErr w:type="spellEnd"/>
      <w:r>
        <w:t xml:space="preserve"> sprecht </w:t>
      </w:r>
      <w:proofErr w:type="spellStart"/>
      <w:r>
        <w:t>jr</w:t>
      </w:r>
      <w:proofErr w:type="spellEnd"/>
      <w:r>
        <w:t xml:space="preserve"> </w:t>
      </w:r>
      <w:proofErr w:type="spellStart"/>
      <w:r>
        <w:t>pfaffen</w:t>
      </w:r>
      <w:proofErr w:type="spellEnd"/>
      <w:r>
        <w:t xml:space="preserve"> / die </w:t>
      </w:r>
      <w:proofErr w:type="spellStart"/>
      <w:r>
        <w:t>selen</w:t>
      </w:r>
      <w:proofErr w:type="spellEnd"/>
      <w:r>
        <w:t xml:space="preserve"> sein unselig / in </w:t>
      </w:r>
      <w:proofErr w:type="spellStart"/>
      <w:r>
        <w:t>jamer</w:t>
      </w:r>
      <w:proofErr w:type="spellEnd"/>
      <w:r>
        <w:t xml:space="preserve"> / in elend / in </w:t>
      </w:r>
      <w:proofErr w:type="spellStart"/>
      <w:r>
        <w:t>sünden</w:t>
      </w:r>
      <w:proofErr w:type="spellEnd"/>
      <w:r>
        <w:t xml:space="preserve">? </w:t>
      </w:r>
      <w:proofErr w:type="spellStart"/>
      <w:r>
        <w:t>Ir</w:t>
      </w:r>
      <w:proofErr w:type="spellEnd"/>
      <w:r>
        <w:t xml:space="preserve"> stand / leben / </w:t>
      </w:r>
      <w:proofErr w:type="spellStart"/>
      <w:r>
        <w:t>unn</w:t>
      </w:r>
      <w:proofErr w:type="spellEnd"/>
      <w:r>
        <w:t xml:space="preserve"> wesen / ist besser dann unser / wie </w:t>
      </w:r>
      <w:proofErr w:type="spellStart"/>
      <w:r>
        <w:t>wol</w:t>
      </w:r>
      <w:proofErr w:type="spellEnd"/>
      <w:r>
        <w:t xml:space="preserve"> ich sie aller </w:t>
      </w:r>
      <w:proofErr w:type="spellStart"/>
      <w:r>
        <w:t>sünde</w:t>
      </w:r>
      <w:proofErr w:type="spellEnd"/>
      <w:r>
        <w:t xml:space="preserve"> </w:t>
      </w:r>
      <w:proofErr w:type="spellStart"/>
      <w:r>
        <w:t>nit</w:t>
      </w:r>
      <w:proofErr w:type="spellEnd"/>
      <w:r>
        <w:t xml:space="preserve"> ledig </w:t>
      </w:r>
      <w:proofErr w:type="spellStart"/>
      <w:r>
        <w:t>zele</w:t>
      </w:r>
      <w:proofErr w:type="spellEnd"/>
      <w:r>
        <w:t xml:space="preserve">. Sie sein in </w:t>
      </w:r>
      <w:proofErr w:type="spellStart"/>
      <w:r>
        <w:t>starcker</w:t>
      </w:r>
      <w:proofErr w:type="spellEnd"/>
      <w:r>
        <w:t xml:space="preserve"> und hitziger </w:t>
      </w:r>
      <w:proofErr w:type="spellStart"/>
      <w:r>
        <w:t>senlickait</w:t>
      </w:r>
      <w:proofErr w:type="spellEnd"/>
      <w:r>
        <w:t xml:space="preserve"> oder verlangen / </w:t>
      </w:r>
      <w:proofErr w:type="spellStart"/>
      <w:r>
        <w:t>unn</w:t>
      </w:r>
      <w:proofErr w:type="spellEnd"/>
      <w:r>
        <w:t xml:space="preserve"> sein gern </w:t>
      </w:r>
      <w:proofErr w:type="spellStart"/>
      <w:r>
        <w:t>drinn</w:t>
      </w:r>
      <w:proofErr w:type="spellEnd"/>
      <w:r>
        <w:t xml:space="preserve">. </w:t>
      </w:r>
      <w:proofErr w:type="spellStart"/>
      <w:r>
        <w:t>Warumb</w:t>
      </w:r>
      <w:proofErr w:type="spellEnd"/>
      <w:r>
        <w:t xml:space="preserve"> </w:t>
      </w:r>
      <w:proofErr w:type="spellStart"/>
      <w:r>
        <w:t>wolt</w:t>
      </w:r>
      <w:proofErr w:type="spellEnd"/>
      <w:r>
        <w:t xml:space="preserve"> </w:t>
      </w:r>
      <w:proofErr w:type="spellStart"/>
      <w:r>
        <w:t>jr</w:t>
      </w:r>
      <w:proofErr w:type="spellEnd"/>
      <w:r>
        <w:t xml:space="preserve"> sie </w:t>
      </w:r>
      <w:proofErr w:type="spellStart"/>
      <w:r>
        <w:t>kuelen</w:t>
      </w:r>
      <w:proofErr w:type="spellEnd"/>
      <w:r>
        <w:t xml:space="preserve">? Je hitziger </w:t>
      </w:r>
      <w:proofErr w:type="spellStart"/>
      <w:r>
        <w:t>unn</w:t>
      </w:r>
      <w:proofErr w:type="spellEnd"/>
      <w:r>
        <w:t xml:space="preserve"> </w:t>
      </w:r>
      <w:proofErr w:type="spellStart"/>
      <w:r>
        <w:t>hefftiger</w:t>
      </w:r>
      <w:proofErr w:type="spellEnd"/>
      <w:r>
        <w:t xml:space="preserve"> </w:t>
      </w:r>
      <w:proofErr w:type="spellStart"/>
      <w:r>
        <w:t>jr</w:t>
      </w:r>
      <w:proofErr w:type="spellEnd"/>
      <w:r>
        <w:t xml:space="preserve"> leben ist / </w:t>
      </w:r>
      <w:proofErr w:type="spellStart"/>
      <w:r>
        <w:t>yenehr</w:t>
      </w:r>
      <w:proofErr w:type="spellEnd"/>
      <w:r>
        <w:t xml:space="preserve"> sie zu dem allerlautersten ewigen leben nahen / gleichsam </w:t>
      </w:r>
      <w:proofErr w:type="spellStart"/>
      <w:r>
        <w:t>dz</w:t>
      </w:r>
      <w:proofErr w:type="spellEnd"/>
      <w:r>
        <w:t xml:space="preserve"> licht des </w:t>
      </w:r>
      <w:proofErr w:type="spellStart"/>
      <w:r>
        <w:t>auffgangs</w:t>
      </w:r>
      <w:proofErr w:type="spellEnd"/>
      <w:r>
        <w:t xml:space="preserve"> / wie </w:t>
      </w:r>
      <w:proofErr w:type="spellStart"/>
      <w:r>
        <w:t>vil</w:t>
      </w:r>
      <w:proofErr w:type="spellEnd"/>
      <w:r>
        <w:t xml:space="preserve"> mehr es dem </w:t>
      </w:r>
      <w:proofErr w:type="spellStart"/>
      <w:r>
        <w:t>mittag</w:t>
      </w:r>
      <w:proofErr w:type="spellEnd"/>
      <w:r>
        <w:t xml:space="preserve"> nahet / </w:t>
      </w:r>
      <w:proofErr w:type="spellStart"/>
      <w:r>
        <w:t>ye</w:t>
      </w:r>
      <w:proofErr w:type="spellEnd"/>
      <w:r>
        <w:t xml:space="preserve"> lichter und </w:t>
      </w:r>
      <w:proofErr w:type="spellStart"/>
      <w:r>
        <w:t>klerer</w:t>
      </w:r>
      <w:proofErr w:type="spellEnd"/>
      <w:r>
        <w:t xml:space="preserve"> es </w:t>
      </w:r>
      <w:proofErr w:type="spellStart"/>
      <w:r>
        <w:t>wirdt</w:t>
      </w:r>
      <w:proofErr w:type="spellEnd"/>
      <w:r>
        <w:t xml:space="preserve"> / von dem </w:t>
      </w:r>
      <w:proofErr w:type="spellStart"/>
      <w:r>
        <w:t>zunahen</w:t>
      </w:r>
      <w:proofErr w:type="spellEnd"/>
      <w:r>
        <w:t xml:space="preserve"> / </w:t>
      </w:r>
      <w:proofErr w:type="spellStart"/>
      <w:r>
        <w:t>wolt</w:t>
      </w:r>
      <w:proofErr w:type="spellEnd"/>
      <w:r>
        <w:t xml:space="preserve"> </w:t>
      </w:r>
      <w:proofErr w:type="spellStart"/>
      <w:r>
        <w:t>jr</w:t>
      </w:r>
      <w:proofErr w:type="spellEnd"/>
      <w:r>
        <w:t xml:space="preserve"> sie </w:t>
      </w:r>
      <w:proofErr w:type="spellStart"/>
      <w:r>
        <w:t>zuruck</w:t>
      </w:r>
      <w:proofErr w:type="spellEnd"/>
      <w:r>
        <w:t xml:space="preserve"> ziehen / mit </w:t>
      </w:r>
      <w:proofErr w:type="spellStart"/>
      <w:r>
        <w:t>ewern</w:t>
      </w:r>
      <w:proofErr w:type="spellEnd"/>
      <w:r>
        <w:t xml:space="preserve"> </w:t>
      </w:r>
      <w:proofErr w:type="spellStart"/>
      <w:r>
        <w:t>refrigerijs</w:t>
      </w:r>
      <w:proofErr w:type="spellEnd"/>
      <w:r>
        <w:t xml:space="preserve">. </w:t>
      </w:r>
      <w:proofErr w:type="spellStart"/>
      <w:r>
        <w:t>Oo</w:t>
      </w:r>
      <w:proofErr w:type="spellEnd"/>
      <w:r>
        <w:t xml:space="preserve"> </w:t>
      </w:r>
      <w:proofErr w:type="spellStart"/>
      <w:r>
        <w:t>pfaffen</w:t>
      </w:r>
      <w:proofErr w:type="spellEnd"/>
      <w:r>
        <w:t xml:space="preserve"> sie sein selig / </w:t>
      </w:r>
      <w:proofErr w:type="spellStart"/>
      <w:r>
        <w:t>dz</w:t>
      </w:r>
      <w:proofErr w:type="spellEnd"/>
      <w:r>
        <w:t xml:space="preserve"> sie in dem </w:t>
      </w:r>
      <w:proofErr w:type="spellStart"/>
      <w:r>
        <w:t>herren</w:t>
      </w:r>
      <w:proofErr w:type="spellEnd"/>
      <w:r>
        <w:t xml:space="preserve"> verstorben sein </w:t>
      </w:r>
      <w:proofErr w:type="spellStart"/>
      <w:r>
        <w:t>unn</w:t>
      </w:r>
      <w:proofErr w:type="spellEnd"/>
      <w:r>
        <w:t xml:space="preserve"> </w:t>
      </w:r>
      <w:proofErr w:type="spellStart"/>
      <w:r>
        <w:t>jr</w:t>
      </w:r>
      <w:proofErr w:type="spellEnd"/>
      <w:r>
        <w:t xml:space="preserve"> todt ist </w:t>
      </w:r>
      <w:proofErr w:type="spellStart"/>
      <w:r>
        <w:t>kostparlich</w:t>
      </w:r>
      <w:proofErr w:type="spellEnd"/>
      <w:r>
        <w:t xml:space="preserve"> vor </w:t>
      </w:r>
      <w:proofErr w:type="spellStart"/>
      <w:r>
        <w:t>gottis</w:t>
      </w:r>
      <w:proofErr w:type="spellEnd"/>
      <w:r>
        <w:t xml:space="preserve"> </w:t>
      </w:r>
      <w:proofErr w:type="spellStart"/>
      <w:r>
        <w:t>augen</w:t>
      </w:r>
      <w:proofErr w:type="spellEnd"/>
      <w:r>
        <w:t xml:space="preserve"> / </w:t>
      </w:r>
      <w:proofErr w:type="spellStart"/>
      <w:r>
        <w:t>wellicher</w:t>
      </w:r>
      <w:proofErr w:type="spellEnd"/>
      <w:r>
        <w:t xml:space="preserve"> </w:t>
      </w:r>
      <w:proofErr w:type="spellStart"/>
      <w:r>
        <w:t>tewffel</w:t>
      </w:r>
      <w:proofErr w:type="spellEnd"/>
      <w:r>
        <w:t xml:space="preserve"> hat euch erlaubt / </w:t>
      </w:r>
      <w:proofErr w:type="spellStart"/>
      <w:r>
        <w:t>selen</w:t>
      </w:r>
      <w:proofErr w:type="spellEnd"/>
      <w:r>
        <w:t xml:space="preserve"> unselig </w:t>
      </w:r>
      <w:proofErr w:type="spellStart"/>
      <w:r>
        <w:t>schetzen</w:t>
      </w:r>
      <w:proofErr w:type="spellEnd"/>
      <w:r>
        <w:t xml:space="preserve"> / </w:t>
      </w:r>
      <w:proofErr w:type="spellStart"/>
      <w:r>
        <w:t>unn</w:t>
      </w:r>
      <w:proofErr w:type="spellEnd"/>
      <w:r>
        <w:t xml:space="preserve"> </w:t>
      </w:r>
      <w:proofErr w:type="spellStart"/>
      <w:r>
        <w:t>jren</w:t>
      </w:r>
      <w:proofErr w:type="spellEnd"/>
      <w:r>
        <w:t xml:space="preserve"> todt gering oder </w:t>
      </w:r>
      <w:proofErr w:type="spellStart"/>
      <w:r>
        <w:t>unschetzig</w:t>
      </w:r>
      <w:proofErr w:type="spellEnd"/>
      <w:r>
        <w:t xml:space="preserve"> machen / Sie haben ein ewig leben / </w:t>
      </w:r>
      <w:proofErr w:type="spellStart"/>
      <w:r>
        <w:t>unn</w:t>
      </w:r>
      <w:proofErr w:type="spellEnd"/>
      <w:r>
        <w:t xml:space="preserve"> sein nicht todt vor </w:t>
      </w:r>
      <w:proofErr w:type="spellStart"/>
      <w:r>
        <w:t>got</w:t>
      </w:r>
      <w:proofErr w:type="spellEnd"/>
      <w:r>
        <w:t xml:space="preserve"> / </w:t>
      </w:r>
      <w:proofErr w:type="spellStart"/>
      <w:r>
        <w:t>unn</w:t>
      </w:r>
      <w:proofErr w:type="spellEnd"/>
      <w:r>
        <w:t xml:space="preserve"> </w:t>
      </w:r>
      <w:proofErr w:type="spellStart"/>
      <w:r>
        <w:t>jr</w:t>
      </w:r>
      <w:proofErr w:type="spellEnd"/>
      <w:r>
        <w:t xml:space="preserve"> leben ist </w:t>
      </w:r>
      <w:proofErr w:type="spellStart"/>
      <w:r>
        <w:t>heuffiger</w:t>
      </w:r>
      <w:proofErr w:type="spellEnd"/>
      <w:r>
        <w:t xml:space="preserve"> </w:t>
      </w:r>
      <w:proofErr w:type="spellStart"/>
      <w:r>
        <w:t>unn</w:t>
      </w:r>
      <w:proofErr w:type="spellEnd"/>
      <w:r>
        <w:t xml:space="preserve"> </w:t>
      </w:r>
      <w:proofErr w:type="spellStart"/>
      <w:r>
        <w:t>volkomlicher</w:t>
      </w:r>
      <w:proofErr w:type="spellEnd"/>
      <w:r>
        <w:t xml:space="preserve"> worden in </w:t>
      </w:r>
      <w:proofErr w:type="spellStart"/>
      <w:r>
        <w:t>jren</w:t>
      </w:r>
      <w:proofErr w:type="spellEnd"/>
      <w:r>
        <w:t xml:space="preserve"> </w:t>
      </w:r>
      <w:proofErr w:type="spellStart"/>
      <w:r>
        <w:t>standt</w:t>
      </w:r>
      <w:proofErr w:type="spellEnd"/>
      <w:r>
        <w:t xml:space="preserve"> / den </w:t>
      </w:r>
      <w:proofErr w:type="spellStart"/>
      <w:r>
        <w:t>wolt</w:t>
      </w:r>
      <w:proofErr w:type="spellEnd"/>
      <w:r>
        <w:t xml:space="preserve"> </w:t>
      </w:r>
      <w:proofErr w:type="spellStart"/>
      <w:r>
        <w:t>ir</w:t>
      </w:r>
      <w:proofErr w:type="spellEnd"/>
      <w:r>
        <w:t xml:space="preserve"> mit euern </w:t>
      </w:r>
      <w:proofErr w:type="spellStart"/>
      <w:r>
        <w:t>selmessen</w:t>
      </w:r>
      <w:proofErr w:type="spellEnd"/>
      <w:r>
        <w:t xml:space="preserve"> / </w:t>
      </w:r>
      <w:proofErr w:type="spellStart"/>
      <w:r>
        <w:t>vigilien</w:t>
      </w:r>
      <w:proofErr w:type="spellEnd"/>
      <w:r>
        <w:t xml:space="preserve"> / opfern / </w:t>
      </w:r>
      <w:proofErr w:type="spellStart"/>
      <w:r>
        <w:t>weirachen</w:t>
      </w:r>
      <w:proofErr w:type="spellEnd"/>
      <w:r>
        <w:t xml:space="preserve"> / lichten / fasten / </w:t>
      </w:r>
      <w:proofErr w:type="spellStart"/>
      <w:r>
        <w:t>unn</w:t>
      </w:r>
      <w:proofErr w:type="spellEnd"/>
      <w:r>
        <w:t xml:space="preserve"> </w:t>
      </w:r>
      <w:proofErr w:type="spellStart"/>
      <w:r>
        <w:t>klapern</w:t>
      </w:r>
      <w:proofErr w:type="spellEnd"/>
      <w:r>
        <w:t xml:space="preserve"> / </w:t>
      </w:r>
      <w:proofErr w:type="spellStart"/>
      <w:r>
        <w:t>myndern</w:t>
      </w:r>
      <w:proofErr w:type="spellEnd"/>
      <w:r>
        <w:t xml:space="preserve"> / </w:t>
      </w:r>
      <w:proofErr w:type="spellStart"/>
      <w:r>
        <w:t>unn</w:t>
      </w:r>
      <w:proofErr w:type="spellEnd"/>
      <w:r>
        <w:t xml:space="preserve"> </w:t>
      </w:r>
      <w:proofErr w:type="spellStart"/>
      <w:r>
        <w:t>sy</w:t>
      </w:r>
      <w:proofErr w:type="spellEnd"/>
      <w:r>
        <w:t xml:space="preserve"> wünschten uns </w:t>
      </w:r>
      <w:proofErr w:type="spellStart"/>
      <w:r>
        <w:t>dz</w:t>
      </w:r>
      <w:proofErr w:type="spellEnd"/>
      <w:r>
        <w:t xml:space="preserve"> wir bey </w:t>
      </w:r>
      <w:proofErr w:type="spellStart"/>
      <w:r>
        <w:t>jnen</w:t>
      </w:r>
      <w:proofErr w:type="spellEnd"/>
      <w:r>
        <w:t xml:space="preserve"> </w:t>
      </w:r>
      <w:proofErr w:type="spellStart"/>
      <w:r>
        <w:t>weren</w:t>
      </w:r>
      <w:proofErr w:type="spellEnd"/>
      <w:r>
        <w:t xml:space="preserve"> / </w:t>
      </w:r>
      <w:proofErr w:type="spellStart"/>
      <w:r>
        <w:t>unn</w:t>
      </w:r>
      <w:proofErr w:type="spellEnd"/>
      <w:r>
        <w:t xml:space="preserve"> </w:t>
      </w:r>
      <w:proofErr w:type="spellStart"/>
      <w:r>
        <w:t>hetten</w:t>
      </w:r>
      <w:proofErr w:type="spellEnd"/>
      <w:r>
        <w:t xml:space="preserve"> die </w:t>
      </w:r>
      <w:proofErr w:type="spellStart"/>
      <w:r>
        <w:t>schetz</w:t>
      </w:r>
      <w:proofErr w:type="spellEnd"/>
      <w:r>
        <w:t xml:space="preserve"> </w:t>
      </w:r>
      <w:proofErr w:type="spellStart"/>
      <w:r>
        <w:t>unn</w:t>
      </w:r>
      <w:proofErr w:type="spellEnd"/>
      <w:r>
        <w:t xml:space="preserve"> </w:t>
      </w:r>
      <w:proofErr w:type="spellStart"/>
      <w:r>
        <w:t>reichtuemer</w:t>
      </w:r>
      <w:proofErr w:type="spellEnd"/>
      <w:r>
        <w:t xml:space="preserve"> </w:t>
      </w:r>
      <w:proofErr w:type="spellStart"/>
      <w:r>
        <w:t>christi</w:t>
      </w:r>
      <w:proofErr w:type="spellEnd"/>
      <w:r>
        <w:t xml:space="preserve"> auch für </w:t>
      </w:r>
      <w:proofErr w:type="spellStart"/>
      <w:r>
        <w:t>augen</w:t>
      </w:r>
      <w:proofErr w:type="spellEnd"/>
      <w:r>
        <w:t xml:space="preserve"> in einen </w:t>
      </w:r>
      <w:proofErr w:type="spellStart"/>
      <w:r>
        <w:t>frutag</w:t>
      </w:r>
      <w:proofErr w:type="spellEnd"/>
      <w:r>
        <w:t xml:space="preserve">. Von dem dritten grad des ewigen </w:t>
      </w:r>
      <w:proofErr w:type="spellStart"/>
      <w:r>
        <w:t>lebens</w:t>
      </w:r>
      <w:proofErr w:type="spellEnd"/>
      <w:r>
        <w:t xml:space="preserve"> </w:t>
      </w:r>
      <w:proofErr w:type="spellStart"/>
      <w:r>
        <w:t>wil</w:t>
      </w:r>
      <w:proofErr w:type="spellEnd"/>
      <w:r>
        <w:t xml:space="preserve"> ich </w:t>
      </w:r>
      <w:proofErr w:type="spellStart"/>
      <w:r>
        <w:t>yetz</w:t>
      </w:r>
      <w:proofErr w:type="spellEnd"/>
      <w:r>
        <w:t xml:space="preserve"> nicht sagen / dann ich hab </w:t>
      </w:r>
      <w:proofErr w:type="spellStart"/>
      <w:r>
        <w:t>furgenommen</w:t>
      </w:r>
      <w:proofErr w:type="spellEnd"/>
      <w:r>
        <w:t xml:space="preserve"> vom stand / leben </w:t>
      </w:r>
      <w:proofErr w:type="spellStart"/>
      <w:r>
        <w:t>unn</w:t>
      </w:r>
      <w:proofErr w:type="spellEnd"/>
      <w:r>
        <w:t xml:space="preserve"> wesen d’ </w:t>
      </w:r>
      <w:proofErr w:type="spellStart"/>
      <w:r>
        <w:t>Christglaubigen</w:t>
      </w:r>
      <w:proofErr w:type="spellEnd"/>
      <w:r>
        <w:t xml:space="preserve"> </w:t>
      </w:r>
      <w:proofErr w:type="spellStart"/>
      <w:r>
        <w:t>selen</w:t>
      </w:r>
      <w:proofErr w:type="spellEnd"/>
      <w:r>
        <w:t xml:space="preserve"> zusagen. Dem nach ist </w:t>
      </w:r>
      <w:proofErr w:type="spellStart"/>
      <w:r>
        <w:t>zumercken</w:t>
      </w:r>
      <w:proofErr w:type="spellEnd"/>
      <w:r>
        <w:t xml:space="preserve"> das der </w:t>
      </w:r>
      <w:proofErr w:type="spellStart"/>
      <w:r>
        <w:t>selen</w:t>
      </w:r>
      <w:proofErr w:type="spellEnd"/>
      <w:r>
        <w:t xml:space="preserve"> </w:t>
      </w:r>
      <w:proofErr w:type="spellStart"/>
      <w:r>
        <w:t>standt</w:t>
      </w:r>
      <w:proofErr w:type="spellEnd"/>
      <w:r>
        <w:t xml:space="preserve"> </w:t>
      </w:r>
      <w:proofErr w:type="spellStart"/>
      <w:r>
        <w:t>zwifaltig</w:t>
      </w:r>
      <w:proofErr w:type="spellEnd"/>
      <w:r>
        <w:t xml:space="preserve"> ist / Etliche </w:t>
      </w:r>
      <w:proofErr w:type="spellStart"/>
      <w:r>
        <w:t>faren</w:t>
      </w:r>
      <w:proofErr w:type="spellEnd"/>
      <w:r>
        <w:t xml:space="preserve"> in die flammen / als d’ reich man </w:t>
      </w:r>
      <w:proofErr w:type="spellStart"/>
      <w:r>
        <w:t>fuer</w:t>
      </w:r>
      <w:proofErr w:type="spellEnd"/>
      <w:r>
        <w:t xml:space="preserve"> / Etliche werden in die schoß Abraham getragen als Lazarus. Welche ins </w:t>
      </w:r>
      <w:proofErr w:type="spellStart"/>
      <w:r>
        <w:t>feur</w:t>
      </w:r>
      <w:proofErr w:type="spellEnd"/>
      <w:r>
        <w:t xml:space="preserve"> </w:t>
      </w:r>
      <w:proofErr w:type="spellStart"/>
      <w:r>
        <w:t>faren</w:t>
      </w:r>
      <w:proofErr w:type="spellEnd"/>
      <w:r>
        <w:t xml:space="preserve"> den </w:t>
      </w:r>
      <w:proofErr w:type="spellStart"/>
      <w:r>
        <w:t>v’moegen</w:t>
      </w:r>
      <w:proofErr w:type="spellEnd"/>
      <w:r>
        <w:t xml:space="preserve"> wir weder mit </w:t>
      </w:r>
      <w:proofErr w:type="spellStart"/>
      <w:r>
        <w:t>radt</w:t>
      </w:r>
      <w:proofErr w:type="spellEnd"/>
      <w:r>
        <w:t xml:space="preserve"> / mit gebet / </w:t>
      </w:r>
      <w:proofErr w:type="spellStart"/>
      <w:r>
        <w:t>puß</w:t>
      </w:r>
      <w:proofErr w:type="spellEnd"/>
      <w:r>
        <w:t xml:space="preserve"> noch that </w:t>
      </w:r>
      <w:proofErr w:type="spellStart"/>
      <w:r>
        <w:t>zuhilff</w:t>
      </w:r>
      <w:proofErr w:type="spellEnd"/>
      <w:r>
        <w:t xml:space="preserve"> kommen / als oben </w:t>
      </w:r>
      <w:proofErr w:type="spellStart"/>
      <w:r>
        <w:t>gemelt</w:t>
      </w:r>
      <w:proofErr w:type="spellEnd"/>
      <w:r>
        <w:t xml:space="preserve"> ist / Derhalben sagt Abraham. Es ist ein grosse fern zwischen uns und euch / </w:t>
      </w:r>
      <w:proofErr w:type="spellStart"/>
      <w:r>
        <w:t>dz</w:t>
      </w:r>
      <w:proofErr w:type="spellEnd"/>
      <w:r>
        <w:t xml:space="preserve"> wir zu </w:t>
      </w:r>
      <w:proofErr w:type="spellStart"/>
      <w:r>
        <w:t>eüch</w:t>
      </w:r>
      <w:proofErr w:type="spellEnd"/>
      <w:r>
        <w:t xml:space="preserve"> nicht gen oder </w:t>
      </w:r>
      <w:proofErr w:type="spellStart"/>
      <w:r>
        <w:t>komen</w:t>
      </w:r>
      <w:proofErr w:type="spellEnd"/>
      <w:r>
        <w:t xml:space="preserve"> </w:t>
      </w:r>
      <w:proofErr w:type="spellStart"/>
      <w:r>
        <w:t>v’moegen</w:t>
      </w:r>
      <w:proofErr w:type="spellEnd"/>
      <w:r>
        <w:t xml:space="preserve"> / Auch mag niemand von euch zu uns </w:t>
      </w:r>
      <w:proofErr w:type="spellStart"/>
      <w:r>
        <w:t>komen</w:t>
      </w:r>
      <w:proofErr w:type="spellEnd"/>
      <w:r>
        <w:t xml:space="preserve"> Lu. 16. Derwegen </w:t>
      </w:r>
      <w:proofErr w:type="spellStart"/>
      <w:r>
        <w:t>bitestu</w:t>
      </w:r>
      <w:proofErr w:type="spellEnd"/>
      <w:r>
        <w:t xml:space="preserve"> </w:t>
      </w:r>
      <w:proofErr w:type="spellStart"/>
      <w:r>
        <w:t>verdampter</w:t>
      </w:r>
      <w:proofErr w:type="spellEnd"/>
      <w:r>
        <w:t xml:space="preserve"> / </w:t>
      </w:r>
      <w:proofErr w:type="spellStart"/>
      <w:r>
        <w:t>umb</w:t>
      </w:r>
      <w:proofErr w:type="spellEnd"/>
      <w:r>
        <w:t xml:space="preserve"> sonst wir </w:t>
      </w:r>
      <w:proofErr w:type="spellStart"/>
      <w:r>
        <w:t>konden</w:t>
      </w:r>
      <w:proofErr w:type="spellEnd"/>
      <w:r>
        <w:t xml:space="preserve"> dir nicht raten oder </w:t>
      </w:r>
      <w:proofErr w:type="spellStart"/>
      <w:r>
        <w:t>helffen</w:t>
      </w:r>
      <w:proofErr w:type="spellEnd"/>
      <w:r>
        <w:t xml:space="preserve"> so </w:t>
      </w:r>
      <w:proofErr w:type="spellStart"/>
      <w:r>
        <w:t>kanstu</w:t>
      </w:r>
      <w:proofErr w:type="spellEnd"/>
      <w:r>
        <w:t xml:space="preserve"> auch </w:t>
      </w:r>
      <w:proofErr w:type="spellStart"/>
      <w:r>
        <w:t>nit</w:t>
      </w:r>
      <w:proofErr w:type="spellEnd"/>
      <w:r>
        <w:t xml:space="preserve"> </w:t>
      </w:r>
      <w:proofErr w:type="spellStart"/>
      <w:r>
        <w:t>hilff</w:t>
      </w:r>
      <w:proofErr w:type="spellEnd"/>
      <w:r>
        <w:t xml:space="preserve"> rath oder that von uns holen. Demnach ist dein </w:t>
      </w:r>
      <w:proofErr w:type="spellStart"/>
      <w:r>
        <w:t>geschrey</w:t>
      </w:r>
      <w:proofErr w:type="spellEnd"/>
      <w:r>
        <w:t xml:space="preserve"> </w:t>
      </w:r>
      <w:proofErr w:type="spellStart"/>
      <w:r>
        <w:t>umb</w:t>
      </w:r>
      <w:proofErr w:type="spellEnd"/>
      <w:r>
        <w:t xml:space="preserve"> sonst </w:t>
      </w:r>
      <w:proofErr w:type="spellStart"/>
      <w:r>
        <w:t>unn</w:t>
      </w:r>
      <w:proofErr w:type="spellEnd"/>
      <w:r>
        <w:t xml:space="preserve"> </w:t>
      </w:r>
      <w:proofErr w:type="spellStart"/>
      <w:r>
        <w:t>unnuetz</w:t>
      </w:r>
      <w:proofErr w:type="spellEnd"/>
      <w:r>
        <w:t xml:space="preserve"> / du hast dich auch aller </w:t>
      </w:r>
      <w:proofErr w:type="spellStart"/>
      <w:r>
        <w:t>hilff</w:t>
      </w:r>
      <w:proofErr w:type="spellEnd"/>
      <w:r>
        <w:t xml:space="preserve"> </w:t>
      </w:r>
      <w:proofErr w:type="spellStart"/>
      <w:r>
        <w:t>follig</w:t>
      </w:r>
      <w:proofErr w:type="spellEnd"/>
      <w:r>
        <w:t xml:space="preserve"> und verlustig / und aller </w:t>
      </w:r>
      <w:proofErr w:type="spellStart"/>
      <w:r>
        <w:t>hilff</w:t>
      </w:r>
      <w:proofErr w:type="spellEnd"/>
      <w:r>
        <w:t xml:space="preserve"> unbegreiflich gemacht. </w:t>
      </w:r>
      <w:proofErr w:type="spellStart"/>
      <w:r>
        <w:t>Seintmal</w:t>
      </w:r>
      <w:proofErr w:type="spellEnd"/>
      <w:r>
        <w:t xml:space="preserve"> du im leben gute tag </w:t>
      </w:r>
      <w:proofErr w:type="spellStart"/>
      <w:r>
        <w:t>unn</w:t>
      </w:r>
      <w:proofErr w:type="spellEnd"/>
      <w:r>
        <w:t xml:space="preserve"> lustig leben gehabt hast / Gleicher </w:t>
      </w:r>
      <w:proofErr w:type="spellStart"/>
      <w:r>
        <w:t>weyß</w:t>
      </w:r>
      <w:proofErr w:type="spellEnd"/>
      <w:r>
        <w:t xml:space="preserve"> / sprechen alle </w:t>
      </w:r>
      <w:proofErr w:type="spellStart"/>
      <w:r>
        <w:t>außerwelte</w:t>
      </w:r>
      <w:proofErr w:type="spellEnd"/>
      <w:r>
        <w:t xml:space="preserve"> zu den </w:t>
      </w:r>
      <w:proofErr w:type="spellStart"/>
      <w:r>
        <w:t>verthpmten</w:t>
      </w:r>
      <w:proofErr w:type="spellEnd"/>
      <w:r>
        <w:t xml:space="preserve"> / </w:t>
      </w:r>
      <w:proofErr w:type="spellStart"/>
      <w:r>
        <w:t>unn</w:t>
      </w:r>
      <w:proofErr w:type="spellEnd"/>
      <w:r>
        <w:t xml:space="preserve"> erbarmen gar </w:t>
      </w:r>
      <w:proofErr w:type="spellStart"/>
      <w:r>
        <w:t>nicth</w:t>
      </w:r>
      <w:proofErr w:type="spellEnd"/>
      <w:r>
        <w:t xml:space="preserve"> </w:t>
      </w:r>
      <w:proofErr w:type="spellStart"/>
      <w:r>
        <w:t>uber</w:t>
      </w:r>
      <w:proofErr w:type="spellEnd"/>
      <w:r>
        <w:t xml:space="preserve"> </w:t>
      </w:r>
      <w:proofErr w:type="spellStart"/>
      <w:r>
        <w:t>jren</w:t>
      </w:r>
      <w:proofErr w:type="spellEnd"/>
      <w:r>
        <w:t xml:space="preserve"> elend </w:t>
      </w:r>
      <w:proofErr w:type="spellStart"/>
      <w:r>
        <w:t>unn</w:t>
      </w:r>
      <w:proofErr w:type="spellEnd"/>
      <w:r>
        <w:t xml:space="preserve"> </w:t>
      </w:r>
      <w:proofErr w:type="spellStart"/>
      <w:r>
        <w:t>erbarmliche</w:t>
      </w:r>
      <w:proofErr w:type="spellEnd"/>
      <w:r>
        <w:t xml:space="preserve"> </w:t>
      </w:r>
      <w:proofErr w:type="spellStart"/>
      <w:r>
        <w:t>qualung</w:t>
      </w:r>
      <w:proofErr w:type="spellEnd"/>
      <w:r>
        <w:t xml:space="preserve"> / Es hat auch d’ Pabst nie </w:t>
      </w:r>
      <w:proofErr w:type="spellStart"/>
      <w:r>
        <w:t>dorffen</w:t>
      </w:r>
      <w:proofErr w:type="spellEnd"/>
      <w:r>
        <w:t xml:space="preserve"> sagen / </w:t>
      </w:r>
      <w:proofErr w:type="spellStart"/>
      <w:r>
        <w:t>dz</w:t>
      </w:r>
      <w:proofErr w:type="spellEnd"/>
      <w:r>
        <w:t xml:space="preserve"> wir durch </w:t>
      </w:r>
      <w:proofErr w:type="spellStart"/>
      <w:r>
        <w:t>fürbit</w:t>
      </w:r>
      <w:proofErr w:type="spellEnd"/>
      <w:r>
        <w:t xml:space="preserve"> / gute </w:t>
      </w:r>
      <w:proofErr w:type="spellStart"/>
      <w:r>
        <w:t>werck</w:t>
      </w:r>
      <w:proofErr w:type="spellEnd"/>
      <w:r>
        <w:t xml:space="preserve"> / rathe oder </w:t>
      </w:r>
      <w:proofErr w:type="spellStart"/>
      <w:r>
        <w:t>tate</w:t>
      </w:r>
      <w:proofErr w:type="spellEnd"/>
      <w:r>
        <w:t xml:space="preserve"> / </w:t>
      </w:r>
      <w:proofErr w:type="spellStart"/>
      <w:r>
        <w:t>solichen</w:t>
      </w:r>
      <w:proofErr w:type="spellEnd"/>
      <w:r>
        <w:t xml:space="preserve"> </w:t>
      </w:r>
      <w:proofErr w:type="spellStart"/>
      <w:r>
        <w:t>vertumpten</w:t>
      </w:r>
      <w:proofErr w:type="spellEnd"/>
      <w:r>
        <w:t xml:space="preserve"> </w:t>
      </w:r>
      <w:proofErr w:type="spellStart"/>
      <w:r>
        <w:t>zuhilff</w:t>
      </w:r>
      <w:proofErr w:type="spellEnd"/>
      <w:r>
        <w:t xml:space="preserve"> </w:t>
      </w:r>
      <w:proofErr w:type="spellStart"/>
      <w:r>
        <w:t>komen</w:t>
      </w:r>
      <w:proofErr w:type="spellEnd"/>
      <w:r>
        <w:t xml:space="preserve"> / </w:t>
      </w:r>
      <w:proofErr w:type="spellStart"/>
      <w:r>
        <w:t>unn</w:t>
      </w:r>
      <w:proofErr w:type="spellEnd"/>
      <w:r>
        <w:t xml:space="preserve"> gebraucht darzu </w:t>
      </w:r>
      <w:proofErr w:type="spellStart"/>
      <w:r>
        <w:t>dise</w:t>
      </w:r>
      <w:proofErr w:type="spellEnd"/>
      <w:r>
        <w:t xml:space="preserve"> </w:t>
      </w:r>
      <w:proofErr w:type="spellStart"/>
      <w:r>
        <w:t>schrifft</w:t>
      </w:r>
      <w:proofErr w:type="spellEnd"/>
      <w:r>
        <w:t xml:space="preserve">. In der helle ist kein </w:t>
      </w:r>
      <w:proofErr w:type="spellStart"/>
      <w:r>
        <w:t>erloesung</w:t>
      </w:r>
      <w:proofErr w:type="spellEnd"/>
      <w:r>
        <w:t xml:space="preserve"> / </w:t>
      </w:r>
      <w:proofErr w:type="spellStart"/>
      <w:r>
        <w:t>auß</w:t>
      </w:r>
      <w:proofErr w:type="spellEnd"/>
      <w:r>
        <w:t xml:space="preserve"> </w:t>
      </w:r>
      <w:proofErr w:type="spellStart"/>
      <w:r>
        <w:t>disem</w:t>
      </w:r>
      <w:proofErr w:type="spellEnd"/>
      <w:r>
        <w:t xml:space="preserve"> </w:t>
      </w:r>
      <w:proofErr w:type="spellStart"/>
      <w:r>
        <w:t>grundt</w:t>
      </w:r>
      <w:proofErr w:type="spellEnd"/>
      <w:r>
        <w:t xml:space="preserve"> </w:t>
      </w:r>
      <w:proofErr w:type="spellStart"/>
      <w:r>
        <w:t>dorffen</w:t>
      </w:r>
      <w:proofErr w:type="spellEnd"/>
      <w:r>
        <w:t xml:space="preserve"> die </w:t>
      </w:r>
      <w:proofErr w:type="spellStart"/>
      <w:r>
        <w:t>pfaffen</w:t>
      </w:r>
      <w:proofErr w:type="spellEnd"/>
      <w:r>
        <w:t xml:space="preserve"> auch </w:t>
      </w:r>
      <w:proofErr w:type="spellStart"/>
      <w:r>
        <w:t>nit</w:t>
      </w:r>
      <w:proofErr w:type="spellEnd"/>
      <w:r>
        <w:t xml:space="preserve"> sagen / das sie den </w:t>
      </w:r>
      <w:proofErr w:type="spellStart"/>
      <w:r>
        <w:t>vorthümpten</w:t>
      </w:r>
      <w:proofErr w:type="spellEnd"/>
      <w:r>
        <w:t xml:space="preserve"> </w:t>
      </w:r>
      <w:proofErr w:type="spellStart"/>
      <w:r>
        <w:t>selen</w:t>
      </w:r>
      <w:proofErr w:type="spellEnd"/>
      <w:r>
        <w:t xml:space="preserve"> </w:t>
      </w:r>
      <w:proofErr w:type="spellStart"/>
      <w:r>
        <w:t>jre</w:t>
      </w:r>
      <w:proofErr w:type="spellEnd"/>
      <w:r>
        <w:t xml:space="preserve"> </w:t>
      </w:r>
      <w:proofErr w:type="spellStart"/>
      <w:r>
        <w:t>ampte</w:t>
      </w:r>
      <w:proofErr w:type="spellEnd"/>
      <w:r>
        <w:t xml:space="preserve"> d’ </w:t>
      </w:r>
      <w:proofErr w:type="spellStart"/>
      <w:r>
        <w:t>vigilien</w:t>
      </w:r>
      <w:proofErr w:type="spellEnd"/>
      <w:r>
        <w:t xml:space="preserve"> oder messen nachhalten / ob die </w:t>
      </w:r>
      <w:proofErr w:type="spellStart"/>
      <w:r>
        <w:t>v’thümpten</w:t>
      </w:r>
      <w:proofErr w:type="spellEnd"/>
      <w:r>
        <w:t xml:space="preserve"> gleich </w:t>
      </w:r>
      <w:proofErr w:type="spellStart"/>
      <w:r>
        <w:t>schreyen</w:t>
      </w:r>
      <w:proofErr w:type="spellEnd"/>
      <w:r>
        <w:t xml:space="preserve">. </w:t>
      </w:r>
      <w:proofErr w:type="spellStart"/>
      <w:r>
        <w:t>Miseremini</w:t>
      </w:r>
      <w:proofErr w:type="spellEnd"/>
      <w:r>
        <w:t xml:space="preserve"> </w:t>
      </w:r>
      <w:proofErr w:type="spellStart"/>
      <w:r>
        <w:t>mei</w:t>
      </w:r>
      <w:proofErr w:type="spellEnd"/>
      <w:r>
        <w:t xml:space="preserve"> </w:t>
      </w:r>
      <w:proofErr w:type="spellStart"/>
      <w:r>
        <w:t>saltem</w:t>
      </w:r>
      <w:proofErr w:type="spellEnd"/>
      <w:r>
        <w:t xml:space="preserve"> </w:t>
      </w:r>
      <w:proofErr w:type="spellStart"/>
      <w:r>
        <w:t>vos</w:t>
      </w:r>
      <w:proofErr w:type="spellEnd"/>
      <w:r>
        <w:t xml:space="preserve"> </w:t>
      </w:r>
      <w:proofErr w:type="spellStart"/>
      <w:r>
        <w:t>amici</w:t>
      </w:r>
      <w:proofErr w:type="spellEnd"/>
      <w:r>
        <w:t xml:space="preserve"> </w:t>
      </w:r>
      <w:proofErr w:type="spellStart"/>
      <w:r>
        <w:t>mei</w:t>
      </w:r>
      <w:proofErr w:type="spellEnd"/>
      <w:r>
        <w:t xml:space="preserve"> etc. Wann der reich auch zu Abraham </w:t>
      </w:r>
      <w:proofErr w:type="spellStart"/>
      <w:r>
        <w:t>schrey</w:t>
      </w:r>
      <w:proofErr w:type="spellEnd"/>
      <w:r>
        <w:t xml:space="preserve"> / </w:t>
      </w:r>
      <w:proofErr w:type="spellStart"/>
      <w:r>
        <w:t>unn</w:t>
      </w:r>
      <w:proofErr w:type="spellEnd"/>
      <w:r>
        <w:t xml:space="preserve"> </w:t>
      </w:r>
      <w:proofErr w:type="spellStart"/>
      <w:r>
        <w:t>nent</w:t>
      </w:r>
      <w:proofErr w:type="spellEnd"/>
      <w:r>
        <w:t xml:space="preserve"> </w:t>
      </w:r>
      <w:proofErr w:type="spellStart"/>
      <w:r>
        <w:t>jn</w:t>
      </w:r>
      <w:proofErr w:type="spellEnd"/>
      <w:r>
        <w:t xml:space="preserve"> nicht einen schlechten </w:t>
      </w:r>
      <w:proofErr w:type="spellStart"/>
      <w:r>
        <w:t>frund</w:t>
      </w:r>
      <w:proofErr w:type="spellEnd"/>
      <w:r>
        <w:t xml:space="preserve"> / </w:t>
      </w:r>
      <w:proofErr w:type="spellStart"/>
      <w:r>
        <w:t>sonder</w:t>
      </w:r>
      <w:proofErr w:type="spellEnd"/>
      <w:r>
        <w:t xml:space="preserve"> einen </w:t>
      </w:r>
      <w:proofErr w:type="spellStart"/>
      <w:r>
        <w:t>vater</w:t>
      </w:r>
      <w:proofErr w:type="spellEnd"/>
      <w:r>
        <w:t xml:space="preserve"> / sagend. O </w:t>
      </w:r>
      <w:proofErr w:type="spellStart"/>
      <w:r>
        <w:t>vater</w:t>
      </w:r>
      <w:proofErr w:type="spellEnd"/>
      <w:r>
        <w:t xml:space="preserve"> Abraham erbarm dich meiner etc. </w:t>
      </w:r>
      <w:proofErr w:type="spellStart"/>
      <w:r>
        <w:t>Darab</w:t>
      </w:r>
      <w:proofErr w:type="spellEnd"/>
      <w:r>
        <w:t xml:space="preserve"> mag </w:t>
      </w:r>
      <w:proofErr w:type="spellStart"/>
      <w:r>
        <w:t>menniglich</w:t>
      </w:r>
      <w:proofErr w:type="spellEnd"/>
      <w:r>
        <w:t xml:space="preserve"> </w:t>
      </w:r>
      <w:proofErr w:type="spellStart"/>
      <w:r>
        <w:t>abnemen</w:t>
      </w:r>
      <w:proofErr w:type="spellEnd"/>
      <w:r>
        <w:t xml:space="preserve"> / wie d’ </w:t>
      </w:r>
      <w:proofErr w:type="spellStart"/>
      <w:r>
        <w:t>pabst</w:t>
      </w:r>
      <w:proofErr w:type="spellEnd"/>
      <w:r>
        <w:t xml:space="preserve"> </w:t>
      </w:r>
      <w:proofErr w:type="spellStart"/>
      <w:r>
        <w:t>unn</w:t>
      </w:r>
      <w:proofErr w:type="spellEnd"/>
      <w:r>
        <w:t xml:space="preserve"> </w:t>
      </w:r>
      <w:proofErr w:type="spellStart"/>
      <w:r>
        <w:t>pfaffen</w:t>
      </w:r>
      <w:proofErr w:type="spellEnd"/>
      <w:r>
        <w:t xml:space="preserve"> / zuvor an die </w:t>
      </w:r>
      <w:proofErr w:type="spellStart"/>
      <w:r>
        <w:t>monchen</w:t>
      </w:r>
      <w:proofErr w:type="spellEnd"/>
      <w:r>
        <w:t xml:space="preserve"> die </w:t>
      </w:r>
      <w:proofErr w:type="spellStart"/>
      <w:r>
        <w:t>helig</w:t>
      </w:r>
      <w:proofErr w:type="spellEnd"/>
      <w:r>
        <w:t xml:space="preserve"> </w:t>
      </w:r>
      <w:proofErr w:type="spellStart"/>
      <w:r>
        <w:t>geschrifft</w:t>
      </w:r>
      <w:proofErr w:type="spellEnd"/>
      <w:r>
        <w:t xml:space="preserve"> </w:t>
      </w:r>
      <w:proofErr w:type="spellStart"/>
      <w:r>
        <w:t>prechen</w:t>
      </w:r>
      <w:proofErr w:type="spellEnd"/>
      <w:r>
        <w:t xml:space="preserve"> </w:t>
      </w:r>
      <w:proofErr w:type="spellStart"/>
      <w:r>
        <w:t>unn</w:t>
      </w:r>
      <w:proofErr w:type="spellEnd"/>
      <w:r>
        <w:t xml:space="preserve"> martern / </w:t>
      </w:r>
      <w:proofErr w:type="spellStart"/>
      <w:r>
        <w:t>unn</w:t>
      </w:r>
      <w:proofErr w:type="spellEnd"/>
      <w:r>
        <w:t xml:space="preserve"> suchen </w:t>
      </w:r>
      <w:proofErr w:type="spellStart"/>
      <w:r>
        <w:t>hilff</w:t>
      </w:r>
      <w:proofErr w:type="spellEnd"/>
      <w:r>
        <w:t xml:space="preserve"> / </w:t>
      </w:r>
      <w:proofErr w:type="spellStart"/>
      <w:r>
        <w:t>farb</w:t>
      </w:r>
      <w:proofErr w:type="spellEnd"/>
      <w:r>
        <w:t xml:space="preserve"> </w:t>
      </w:r>
      <w:proofErr w:type="spellStart"/>
      <w:r>
        <w:t>mantel</w:t>
      </w:r>
      <w:proofErr w:type="spellEnd"/>
      <w:r>
        <w:t xml:space="preserve"> / oder </w:t>
      </w:r>
      <w:proofErr w:type="spellStart"/>
      <w:r>
        <w:t>behelff</w:t>
      </w:r>
      <w:proofErr w:type="spellEnd"/>
      <w:r>
        <w:t xml:space="preserve"> vorhanden ist. Die andern </w:t>
      </w:r>
      <w:proofErr w:type="spellStart"/>
      <w:r>
        <w:t>selen</w:t>
      </w:r>
      <w:proofErr w:type="spellEnd"/>
      <w:r>
        <w:t xml:space="preserve"> / so in die schoß </w:t>
      </w:r>
      <w:proofErr w:type="spellStart"/>
      <w:r>
        <w:t>Abrae</w:t>
      </w:r>
      <w:proofErr w:type="spellEnd"/>
      <w:r>
        <w:t xml:space="preserve"> </w:t>
      </w:r>
      <w:proofErr w:type="spellStart"/>
      <w:r>
        <w:t>gefurt</w:t>
      </w:r>
      <w:proofErr w:type="spellEnd"/>
      <w:r>
        <w:t xml:space="preserve"> sein / oder </w:t>
      </w:r>
      <w:proofErr w:type="spellStart"/>
      <w:r>
        <w:t>gefurt</w:t>
      </w:r>
      <w:proofErr w:type="spellEnd"/>
      <w:r>
        <w:t xml:space="preserve"> werden / die sein / oder werden sein / in der </w:t>
      </w:r>
      <w:proofErr w:type="spellStart"/>
      <w:r>
        <w:t>stat</w:t>
      </w:r>
      <w:proofErr w:type="spellEnd"/>
      <w:r>
        <w:t xml:space="preserve"> des </w:t>
      </w:r>
      <w:proofErr w:type="spellStart"/>
      <w:r>
        <w:t>trostes</w:t>
      </w:r>
      <w:proofErr w:type="spellEnd"/>
      <w:r>
        <w:t xml:space="preserve"> / </w:t>
      </w:r>
      <w:proofErr w:type="spellStart"/>
      <w:r>
        <w:t>dz</w:t>
      </w:r>
      <w:proofErr w:type="spellEnd"/>
      <w:r>
        <w:t xml:space="preserve"> </w:t>
      </w:r>
      <w:proofErr w:type="spellStart"/>
      <w:r>
        <w:t>leret</w:t>
      </w:r>
      <w:proofErr w:type="spellEnd"/>
      <w:r>
        <w:t xml:space="preserve"> Abraham mit hellen worten / sagende. Lazarus hat in seinem leben </w:t>
      </w:r>
      <w:proofErr w:type="spellStart"/>
      <w:r>
        <w:t>ubel</w:t>
      </w:r>
      <w:proofErr w:type="spellEnd"/>
      <w:r>
        <w:t xml:space="preserve"> </w:t>
      </w:r>
      <w:proofErr w:type="spellStart"/>
      <w:r>
        <w:t>geliden</w:t>
      </w:r>
      <w:proofErr w:type="spellEnd"/>
      <w:r>
        <w:t xml:space="preserve"> / </w:t>
      </w:r>
      <w:proofErr w:type="spellStart"/>
      <w:r>
        <w:t>darumb</w:t>
      </w:r>
      <w:proofErr w:type="spellEnd"/>
      <w:r>
        <w:t xml:space="preserve"> </w:t>
      </w:r>
      <w:proofErr w:type="spellStart"/>
      <w:r>
        <w:t>wirt</w:t>
      </w:r>
      <w:proofErr w:type="spellEnd"/>
      <w:r>
        <w:t xml:space="preserve"> er nun </w:t>
      </w:r>
      <w:proofErr w:type="spellStart"/>
      <w:r>
        <w:t>unn</w:t>
      </w:r>
      <w:proofErr w:type="spellEnd"/>
      <w:r>
        <w:t xml:space="preserve"> </w:t>
      </w:r>
      <w:proofErr w:type="spellStart"/>
      <w:r>
        <w:t>yetz</w:t>
      </w:r>
      <w:proofErr w:type="spellEnd"/>
      <w:r>
        <w:t xml:space="preserve"> </w:t>
      </w:r>
      <w:proofErr w:type="spellStart"/>
      <w:r>
        <w:t>getroest</w:t>
      </w:r>
      <w:proofErr w:type="spellEnd"/>
      <w:r>
        <w:t xml:space="preserve">. Es ist </w:t>
      </w:r>
      <w:proofErr w:type="spellStart"/>
      <w:r>
        <w:t>ye</w:t>
      </w:r>
      <w:proofErr w:type="spellEnd"/>
      <w:r>
        <w:t xml:space="preserve"> war / das </w:t>
      </w:r>
      <w:proofErr w:type="spellStart"/>
      <w:r>
        <w:t>warhafftige</w:t>
      </w:r>
      <w:proofErr w:type="spellEnd"/>
      <w:r>
        <w:t xml:space="preserve"> Christen </w:t>
      </w:r>
      <w:proofErr w:type="spellStart"/>
      <w:r>
        <w:t>alhie</w:t>
      </w:r>
      <w:proofErr w:type="spellEnd"/>
      <w:r>
        <w:t xml:space="preserve"> ein </w:t>
      </w:r>
      <w:proofErr w:type="spellStart"/>
      <w:r>
        <w:t>arbeitsams</w:t>
      </w:r>
      <w:proofErr w:type="spellEnd"/>
      <w:r>
        <w:t xml:space="preserve"> </w:t>
      </w:r>
      <w:proofErr w:type="spellStart"/>
      <w:r>
        <w:t>unn</w:t>
      </w:r>
      <w:proofErr w:type="spellEnd"/>
      <w:r>
        <w:t xml:space="preserve"> beschwerts leben haben / dann weil sie </w:t>
      </w:r>
      <w:proofErr w:type="spellStart"/>
      <w:r>
        <w:t>got</w:t>
      </w:r>
      <w:proofErr w:type="spellEnd"/>
      <w:r>
        <w:t xml:space="preserve"> lieb hat / so strafft er sie mit seiner </w:t>
      </w:r>
      <w:proofErr w:type="spellStart"/>
      <w:r>
        <w:t>ruten</w:t>
      </w:r>
      <w:proofErr w:type="spellEnd"/>
      <w:r>
        <w:t xml:space="preserve"> </w:t>
      </w:r>
      <w:proofErr w:type="spellStart"/>
      <w:r>
        <w:t>Prover</w:t>
      </w:r>
      <w:proofErr w:type="spellEnd"/>
      <w:r>
        <w:t xml:space="preserve">. 3. Heb. 12. Alle die </w:t>
      </w:r>
      <w:proofErr w:type="spellStart"/>
      <w:r>
        <w:t>guetlich</w:t>
      </w:r>
      <w:proofErr w:type="spellEnd"/>
      <w:r>
        <w:t xml:space="preserve"> in </w:t>
      </w:r>
      <w:proofErr w:type="spellStart"/>
      <w:r>
        <w:t>christo</w:t>
      </w:r>
      <w:proofErr w:type="spellEnd"/>
      <w:r>
        <w:t xml:space="preserve"> </w:t>
      </w:r>
      <w:proofErr w:type="spellStart"/>
      <w:r>
        <w:t>begern</w:t>
      </w:r>
      <w:proofErr w:type="spellEnd"/>
      <w:r>
        <w:t xml:space="preserve"> </w:t>
      </w:r>
      <w:proofErr w:type="spellStart"/>
      <w:r>
        <w:t>zuleben</w:t>
      </w:r>
      <w:proofErr w:type="spellEnd"/>
      <w:r>
        <w:t xml:space="preserve"> / die </w:t>
      </w:r>
      <w:proofErr w:type="spellStart"/>
      <w:r>
        <w:t>muessen</w:t>
      </w:r>
      <w:proofErr w:type="spellEnd"/>
      <w:r>
        <w:t xml:space="preserve"> </w:t>
      </w:r>
      <w:proofErr w:type="spellStart"/>
      <w:r>
        <w:t>verfolgung</w:t>
      </w:r>
      <w:proofErr w:type="spellEnd"/>
      <w:r>
        <w:t xml:space="preserve"> leiden. Auch </w:t>
      </w:r>
      <w:proofErr w:type="spellStart"/>
      <w:r>
        <w:t>muessen</w:t>
      </w:r>
      <w:proofErr w:type="spellEnd"/>
      <w:r>
        <w:t xml:space="preserve"> sie </w:t>
      </w:r>
      <w:proofErr w:type="spellStart"/>
      <w:r>
        <w:t>jr</w:t>
      </w:r>
      <w:proofErr w:type="spellEnd"/>
      <w:r>
        <w:t xml:space="preserve"> </w:t>
      </w:r>
      <w:proofErr w:type="spellStart"/>
      <w:r>
        <w:t>creutz</w:t>
      </w:r>
      <w:proofErr w:type="spellEnd"/>
      <w:r>
        <w:t xml:space="preserve"> alle tag tragen daraus </w:t>
      </w:r>
      <w:proofErr w:type="spellStart"/>
      <w:r>
        <w:t>mennigklich</w:t>
      </w:r>
      <w:proofErr w:type="spellEnd"/>
      <w:r>
        <w:t xml:space="preserve"> versteht / </w:t>
      </w:r>
      <w:proofErr w:type="spellStart"/>
      <w:r>
        <w:t>dz</w:t>
      </w:r>
      <w:proofErr w:type="spellEnd"/>
      <w:r>
        <w:t xml:space="preserve"> ein </w:t>
      </w:r>
      <w:proofErr w:type="spellStart"/>
      <w:r>
        <w:t>yeder</w:t>
      </w:r>
      <w:proofErr w:type="spellEnd"/>
      <w:r>
        <w:t xml:space="preserve"> Christ in </w:t>
      </w:r>
      <w:proofErr w:type="spellStart"/>
      <w:r>
        <w:t>disem</w:t>
      </w:r>
      <w:proofErr w:type="spellEnd"/>
      <w:r>
        <w:t xml:space="preserve"> leben </w:t>
      </w:r>
      <w:proofErr w:type="spellStart"/>
      <w:r>
        <w:t>dz</w:t>
      </w:r>
      <w:proofErr w:type="spellEnd"/>
      <w:r>
        <w:t xml:space="preserve"> </w:t>
      </w:r>
      <w:proofErr w:type="spellStart"/>
      <w:r>
        <w:t>ubel</w:t>
      </w:r>
      <w:proofErr w:type="spellEnd"/>
      <w:r>
        <w:t xml:space="preserve"> / </w:t>
      </w:r>
      <w:proofErr w:type="spellStart"/>
      <w:r>
        <w:t>boeß</w:t>
      </w:r>
      <w:proofErr w:type="spellEnd"/>
      <w:r>
        <w:t xml:space="preserve"> / </w:t>
      </w:r>
      <w:proofErr w:type="spellStart"/>
      <w:r>
        <w:t>peen</w:t>
      </w:r>
      <w:proofErr w:type="spellEnd"/>
      <w:r>
        <w:t xml:space="preserve"> der </w:t>
      </w:r>
      <w:proofErr w:type="spellStart"/>
      <w:r>
        <w:t>bedrugk</w:t>
      </w:r>
      <w:proofErr w:type="spellEnd"/>
      <w:r>
        <w:t xml:space="preserve"> </w:t>
      </w:r>
      <w:proofErr w:type="spellStart"/>
      <w:r>
        <w:t>leydet</w:t>
      </w:r>
      <w:proofErr w:type="spellEnd"/>
      <w:r>
        <w:t xml:space="preserve">. Aber so er von </w:t>
      </w:r>
      <w:proofErr w:type="spellStart"/>
      <w:r>
        <w:t>disem</w:t>
      </w:r>
      <w:proofErr w:type="spellEnd"/>
      <w:r>
        <w:t xml:space="preserve"> leben </w:t>
      </w:r>
      <w:proofErr w:type="spellStart"/>
      <w:r>
        <w:t>scheydet</w:t>
      </w:r>
      <w:proofErr w:type="spellEnd"/>
      <w:r>
        <w:t xml:space="preserve"> / fiert er als dann in die </w:t>
      </w:r>
      <w:proofErr w:type="spellStart"/>
      <w:r>
        <w:t>stat</w:t>
      </w:r>
      <w:proofErr w:type="spellEnd"/>
      <w:r>
        <w:t xml:space="preserve"> </w:t>
      </w:r>
      <w:proofErr w:type="spellStart"/>
      <w:r>
        <w:t>unn</w:t>
      </w:r>
      <w:proofErr w:type="spellEnd"/>
      <w:r>
        <w:t xml:space="preserve"> leben / des </w:t>
      </w:r>
      <w:proofErr w:type="spellStart"/>
      <w:r>
        <w:t>trosts</w:t>
      </w:r>
      <w:proofErr w:type="spellEnd"/>
      <w:r>
        <w:t xml:space="preserve"> / als Abraham spricht / oder in </w:t>
      </w:r>
      <w:proofErr w:type="spellStart"/>
      <w:r>
        <w:t>ruee</w:t>
      </w:r>
      <w:proofErr w:type="spellEnd"/>
      <w:r>
        <w:t xml:space="preserve"> / als in </w:t>
      </w:r>
      <w:proofErr w:type="spellStart"/>
      <w:r>
        <w:t>Apoca</w:t>
      </w:r>
      <w:proofErr w:type="spellEnd"/>
      <w:r>
        <w:t xml:space="preserve">. steht / und </w:t>
      </w:r>
      <w:proofErr w:type="spellStart"/>
      <w:r>
        <w:t>fuelet</w:t>
      </w:r>
      <w:proofErr w:type="spellEnd"/>
      <w:r>
        <w:t xml:space="preserve"> oder </w:t>
      </w:r>
      <w:proofErr w:type="spellStart"/>
      <w:r>
        <w:t>brufft</w:t>
      </w:r>
      <w:proofErr w:type="spellEnd"/>
      <w:r>
        <w:t xml:space="preserve"> der </w:t>
      </w:r>
      <w:proofErr w:type="spellStart"/>
      <w:r>
        <w:t>muehen</w:t>
      </w:r>
      <w:proofErr w:type="spellEnd"/>
      <w:r>
        <w:t xml:space="preserve"> und arbeiten nichts </w:t>
      </w:r>
      <w:proofErr w:type="spellStart"/>
      <w:r>
        <w:t>mer</w:t>
      </w:r>
      <w:proofErr w:type="spellEnd"/>
      <w:r>
        <w:t xml:space="preserve"> / </w:t>
      </w:r>
      <w:proofErr w:type="spellStart"/>
      <w:r>
        <w:t>sonder</w:t>
      </w:r>
      <w:proofErr w:type="spellEnd"/>
      <w:r>
        <w:t xml:space="preserve"> er hat vollen </w:t>
      </w:r>
      <w:proofErr w:type="spellStart"/>
      <w:r>
        <w:t>trost</w:t>
      </w:r>
      <w:proofErr w:type="spellEnd"/>
      <w:r>
        <w:t xml:space="preserve"> / Nun </w:t>
      </w:r>
      <w:proofErr w:type="spellStart"/>
      <w:r>
        <w:t>darumb</w:t>
      </w:r>
      <w:proofErr w:type="spellEnd"/>
      <w:r>
        <w:t xml:space="preserve"> </w:t>
      </w:r>
      <w:proofErr w:type="spellStart"/>
      <w:r>
        <w:t>wolt</w:t>
      </w:r>
      <w:proofErr w:type="spellEnd"/>
      <w:r>
        <w:t xml:space="preserve"> ich gern einen sehen / der sagen </w:t>
      </w:r>
      <w:proofErr w:type="spellStart"/>
      <w:r>
        <w:t>dorfft</w:t>
      </w:r>
      <w:proofErr w:type="spellEnd"/>
      <w:r>
        <w:t xml:space="preserve"> / </w:t>
      </w:r>
      <w:proofErr w:type="spellStart"/>
      <w:r>
        <w:t>dz</w:t>
      </w:r>
      <w:proofErr w:type="spellEnd"/>
      <w:r>
        <w:t xml:space="preserve"> der </w:t>
      </w:r>
      <w:proofErr w:type="spellStart"/>
      <w:r>
        <w:t>selen</w:t>
      </w:r>
      <w:proofErr w:type="spellEnd"/>
      <w:r>
        <w:t xml:space="preserve"> </w:t>
      </w:r>
      <w:proofErr w:type="spellStart"/>
      <w:r>
        <w:t>stadt</w:t>
      </w:r>
      <w:proofErr w:type="spellEnd"/>
      <w:r>
        <w:t xml:space="preserve"> </w:t>
      </w:r>
      <w:proofErr w:type="spellStart"/>
      <w:r>
        <w:t>unn</w:t>
      </w:r>
      <w:proofErr w:type="spellEnd"/>
      <w:r>
        <w:t xml:space="preserve"> leben </w:t>
      </w:r>
      <w:proofErr w:type="spellStart"/>
      <w:r>
        <w:t>erbermlich</w:t>
      </w:r>
      <w:proofErr w:type="spellEnd"/>
      <w:r>
        <w:t xml:space="preserve"> </w:t>
      </w:r>
      <w:proofErr w:type="spellStart"/>
      <w:r>
        <w:t>unn</w:t>
      </w:r>
      <w:proofErr w:type="spellEnd"/>
      <w:r>
        <w:t xml:space="preserve"> </w:t>
      </w:r>
      <w:proofErr w:type="spellStart"/>
      <w:r>
        <w:t>trostloß</w:t>
      </w:r>
      <w:proofErr w:type="spellEnd"/>
      <w:r>
        <w:t xml:space="preserve"> sey. Oder das nicht besser sey / dann unser stand und leben? Abraham spricht </w:t>
      </w:r>
      <w:proofErr w:type="spellStart"/>
      <w:r>
        <w:t>ye</w:t>
      </w:r>
      <w:proofErr w:type="spellEnd"/>
      <w:r>
        <w:t xml:space="preserve"> das Lazarus </w:t>
      </w:r>
      <w:proofErr w:type="spellStart"/>
      <w:r>
        <w:t>alhie</w:t>
      </w:r>
      <w:proofErr w:type="spellEnd"/>
      <w:r>
        <w:t xml:space="preserve"> das </w:t>
      </w:r>
      <w:proofErr w:type="spellStart"/>
      <w:r>
        <w:t>ubel</w:t>
      </w:r>
      <w:proofErr w:type="spellEnd"/>
      <w:r>
        <w:t xml:space="preserve"> empfangen hat / aber im leben </w:t>
      </w:r>
      <w:proofErr w:type="spellStart"/>
      <w:r>
        <w:t>unn</w:t>
      </w:r>
      <w:proofErr w:type="spellEnd"/>
      <w:r>
        <w:t xml:space="preserve"> stand der </w:t>
      </w:r>
      <w:proofErr w:type="spellStart"/>
      <w:r>
        <w:t>selen</w:t>
      </w:r>
      <w:proofErr w:type="spellEnd"/>
      <w:r>
        <w:t xml:space="preserve"> sey er </w:t>
      </w:r>
      <w:proofErr w:type="spellStart"/>
      <w:r>
        <w:t>getroest</w:t>
      </w:r>
      <w:proofErr w:type="spellEnd"/>
      <w:r>
        <w:t xml:space="preserve"> / Wenn ich auch die </w:t>
      </w:r>
      <w:proofErr w:type="spellStart"/>
      <w:r>
        <w:t>schos</w:t>
      </w:r>
      <w:proofErr w:type="spellEnd"/>
      <w:r>
        <w:t xml:space="preserve"> </w:t>
      </w:r>
      <w:proofErr w:type="spellStart"/>
      <w:r>
        <w:t>Abrahe</w:t>
      </w:r>
      <w:proofErr w:type="spellEnd"/>
      <w:r>
        <w:t xml:space="preserve"> erforschen </w:t>
      </w:r>
      <w:proofErr w:type="spellStart"/>
      <w:r>
        <w:t>kondt</w:t>
      </w:r>
      <w:proofErr w:type="spellEnd"/>
      <w:r>
        <w:t xml:space="preserve"> / und </w:t>
      </w:r>
      <w:proofErr w:type="spellStart"/>
      <w:r>
        <w:t>erwegen</w:t>
      </w:r>
      <w:proofErr w:type="spellEnd"/>
      <w:r>
        <w:t xml:space="preserve"> / was sein schoß </w:t>
      </w:r>
      <w:proofErr w:type="spellStart"/>
      <w:r>
        <w:t>bedewt</w:t>
      </w:r>
      <w:proofErr w:type="spellEnd"/>
      <w:r>
        <w:t xml:space="preserve"> </w:t>
      </w:r>
      <w:proofErr w:type="spellStart"/>
      <w:r>
        <w:t>unnd</w:t>
      </w:r>
      <w:proofErr w:type="spellEnd"/>
      <w:r>
        <w:t xml:space="preserve"> </w:t>
      </w:r>
      <w:proofErr w:type="spellStart"/>
      <w:r>
        <w:t>anzaigt</w:t>
      </w:r>
      <w:proofErr w:type="spellEnd"/>
      <w:r>
        <w:t xml:space="preserve"> / </w:t>
      </w:r>
      <w:proofErr w:type="spellStart"/>
      <w:r>
        <w:t>wurd</w:t>
      </w:r>
      <w:proofErr w:type="spellEnd"/>
      <w:r>
        <w:t xml:space="preserve"> ich </w:t>
      </w:r>
      <w:proofErr w:type="spellStart"/>
      <w:r>
        <w:t>ungezweyfelt</w:t>
      </w:r>
      <w:proofErr w:type="spellEnd"/>
      <w:r>
        <w:t xml:space="preserve"> / das edel und </w:t>
      </w:r>
      <w:proofErr w:type="spellStart"/>
      <w:r>
        <w:t>troestlich</w:t>
      </w:r>
      <w:proofErr w:type="spellEnd"/>
      <w:r>
        <w:t xml:space="preserve"> wesen der </w:t>
      </w:r>
      <w:proofErr w:type="spellStart"/>
      <w:r>
        <w:t>selen</w:t>
      </w:r>
      <w:proofErr w:type="spellEnd"/>
      <w:r>
        <w:t xml:space="preserve"> (durch Christum </w:t>
      </w:r>
      <w:proofErr w:type="spellStart"/>
      <w:r>
        <w:t>abgescheyden</w:t>
      </w:r>
      <w:proofErr w:type="spellEnd"/>
      <w:r>
        <w:t xml:space="preserve">) </w:t>
      </w:r>
      <w:proofErr w:type="spellStart"/>
      <w:r>
        <w:t>gruendtlicher</w:t>
      </w:r>
      <w:proofErr w:type="spellEnd"/>
      <w:r>
        <w:t xml:space="preserve"> </w:t>
      </w:r>
      <w:proofErr w:type="spellStart"/>
      <w:r>
        <w:t>vernemen</w:t>
      </w:r>
      <w:proofErr w:type="spellEnd"/>
      <w:r>
        <w:t xml:space="preserve">. </w:t>
      </w:r>
    </w:p>
    <w:p w14:paraId="4CDAB003" w14:textId="77777777" w:rsidR="004D00F1" w:rsidRDefault="004D00F1" w:rsidP="004D00F1">
      <w:pPr>
        <w:pStyle w:val="berschrift2"/>
      </w:pPr>
      <w:r>
        <w:t xml:space="preserve">Von der schoß </w:t>
      </w:r>
      <w:proofErr w:type="spellStart"/>
      <w:r>
        <w:t>Abrahe</w:t>
      </w:r>
      <w:proofErr w:type="spellEnd"/>
      <w:r>
        <w:t>.</w:t>
      </w:r>
    </w:p>
    <w:p w14:paraId="7C9F4F22" w14:textId="77777777" w:rsidR="004D00F1" w:rsidRDefault="004D00F1" w:rsidP="004D00F1">
      <w:pPr>
        <w:pStyle w:val="StandardWeb"/>
      </w:pPr>
      <w:r>
        <w:t xml:space="preserve">Ich acht </w:t>
      </w:r>
      <w:proofErr w:type="spellStart"/>
      <w:r>
        <w:t>ddas</w:t>
      </w:r>
      <w:proofErr w:type="spellEnd"/>
      <w:r>
        <w:t xml:space="preserve"> die schoß </w:t>
      </w:r>
      <w:proofErr w:type="spellStart"/>
      <w:r>
        <w:t>Abrae</w:t>
      </w:r>
      <w:proofErr w:type="spellEnd"/>
      <w:r>
        <w:t xml:space="preserve"> / ein </w:t>
      </w:r>
      <w:proofErr w:type="spellStart"/>
      <w:r>
        <w:t>stat</w:t>
      </w:r>
      <w:proofErr w:type="spellEnd"/>
      <w:r>
        <w:t xml:space="preserve"> oder stell sey / seiner </w:t>
      </w:r>
      <w:proofErr w:type="spellStart"/>
      <w:r>
        <w:t>geberender</w:t>
      </w:r>
      <w:proofErr w:type="spellEnd"/>
      <w:r>
        <w:t xml:space="preserve"> </w:t>
      </w:r>
      <w:proofErr w:type="spellStart"/>
      <w:r>
        <w:t>unn</w:t>
      </w:r>
      <w:proofErr w:type="spellEnd"/>
      <w:r>
        <w:t xml:space="preserve"> </w:t>
      </w:r>
      <w:proofErr w:type="spellStart"/>
      <w:r>
        <w:t>samlicher</w:t>
      </w:r>
      <w:proofErr w:type="spellEnd"/>
      <w:r>
        <w:t xml:space="preserve"> </w:t>
      </w:r>
      <w:proofErr w:type="spellStart"/>
      <w:r>
        <w:t>krafft</w:t>
      </w:r>
      <w:proofErr w:type="spellEnd"/>
      <w:r>
        <w:t xml:space="preserve"> / Wenn ich die </w:t>
      </w:r>
      <w:proofErr w:type="spellStart"/>
      <w:r>
        <w:t>geberende</w:t>
      </w:r>
      <w:proofErr w:type="spellEnd"/>
      <w:r>
        <w:t xml:space="preserve"> </w:t>
      </w:r>
      <w:proofErr w:type="spellStart"/>
      <w:r>
        <w:t>krafft</w:t>
      </w:r>
      <w:proofErr w:type="spellEnd"/>
      <w:r>
        <w:t xml:space="preserve"> </w:t>
      </w:r>
      <w:proofErr w:type="spellStart"/>
      <w:r>
        <w:t>Abrae</w:t>
      </w:r>
      <w:proofErr w:type="spellEnd"/>
      <w:r>
        <w:t xml:space="preserve"> / </w:t>
      </w:r>
      <w:proofErr w:type="spellStart"/>
      <w:r>
        <w:t>anfah</w:t>
      </w:r>
      <w:proofErr w:type="spellEnd"/>
      <w:r>
        <w:t xml:space="preserve"> ermessen / find ich / </w:t>
      </w:r>
      <w:proofErr w:type="spellStart"/>
      <w:r>
        <w:t>dz</w:t>
      </w:r>
      <w:proofErr w:type="spellEnd"/>
      <w:r>
        <w:t xml:space="preserve"> sie </w:t>
      </w:r>
      <w:proofErr w:type="spellStart"/>
      <w:r>
        <w:t>ubernaturlich</w:t>
      </w:r>
      <w:proofErr w:type="spellEnd"/>
      <w:r>
        <w:t xml:space="preserve"> gewest ist / von </w:t>
      </w:r>
      <w:proofErr w:type="spellStart"/>
      <w:r>
        <w:t>got</w:t>
      </w:r>
      <w:proofErr w:type="spellEnd"/>
      <w:r>
        <w:t xml:space="preserve"> in </w:t>
      </w:r>
      <w:proofErr w:type="spellStart"/>
      <w:r>
        <w:t>sonderheit</w:t>
      </w:r>
      <w:proofErr w:type="spellEnd"/>
      <w:r>
        <w:t xml:space="preserve"> verliehen / </w:t>
      </w:r>
      <w:proofErr w:type="spellStart"/>
      <w:r>
        <w:t>unn</w:t>
      </w:r>
      <w:proofErr w:type="spellEnd"/>
      <w:r>
        <w:t xml:space="preserve"> im </w:t>
      </w:r>
      <w:proofErr w:type="spellStart"/>
      <w:r>
        <w:t>starcken</w:t>
      </w:r>
      <w:proofErr w:type="spellEnd"/>
      <w:r>
        <w:t xml:space="preserve"> glauben </w:t>
      </w:r>
      <w:proofErr w:type="spellStart"/>
      <w:r>
        <w:t>Abrae</w:t>
      </w:r>
      <w:proofErr w:type="spellEnd"/>
      <w:r>
        <w:t xml:space="preserve"> empfangen ist / das auch alle </w:t>
      </w:r>
      <w:proofErr w:type="spellStart"/>
      <w:r>
        <w:t>sone</w:t>
      </w:r>
      <w:proofErr w:type="spellEnd"/>
      <w:r>
        <w:t xml:space="preserve"> </w:t>
      </w:r>
      <w:proofErr w:type="spellStart"/>
      <w:r>
        <w:t>Abrae</w:t>
      </w:r>
      <w:proofErr w:type="spellEnd"/>
      <w:r>
        <w:t xml:space="preserve"> / </w:t>
      </w:r>
      <w:proofErr w:type="spellStart"/>
      <w:r>
        <w:t>sone</w:t>
      </w:r>
      <w:proofErr w:type="spellEnd"/>
      <w:r>
        <w:t xml:space="preserve"> des </w:t>
      </w:r>
      <w:proofErr w:type="spellStart"/>
      <w:r>
        <w:t>glaubens</w:t>
      </w:r>
      <w:proofErr w:type="spellEnd"/>
      <w:r>
        <w:t xml:space="preserve"> </w:t>
      </w:r>
      <w:proofErr w:type="spellStart"/>
      <w:r>
        <w:t>unn</w:t>
      </w:r>
      <w:proofErr w:type="spellEnd"/>
      <w:r>
        <w:t xml:space="preserve"> </w:t>
      </w:r>
      <w:proofErr w:type="spellStart"/>
      <w:r>
        <w:t>verheischung</w:t>
      </w:r>
      <w:proofErr w:type="spellEnd"/>
      <w:r>
        <w:t xml:space="preserve"> sein </w:t>
      </w:r>
      <w:proofErr w:type="spellStart"/>
      <w:r>
        <w:t>genent</w:t>
      </w:r>
      <w:proofErr w:type="spellEnd"/>
      <w:r>
        <w:t xml:space="preserve"> / Auch das alle die in seiner schoß liegen / </w:t>
      </w:r>
      <w:proofErr w:type="spellStart"/>
      <w:r>
        <w:t>son</w:t>
      </w:r>
      <w:proofErr w:type="spellEnd"/>
      <w:r>
        <w:t xml:space="preserve"> </w:t>
      </w:r>
      <w:proofErr w:type="spellStart"/>
      <w:r>
        <w:t>auß</w:t>
      </w:r>
      <w:proofErr w:type="spellEnd"/>
      <w:r>
        <w:t xml:space="preserve"> </w:t>
      </w:r>
      <w:proofErr w:type="spellStart"/>
      <w:r>
        <w:t>got</w:t>
      </w:r>
      <w:proofErr w:type="spellEnd"/>
      <w:r>
        <w:t xml:space="preserve"> </w:t>
      </w:r>
      <w:proofErr w:type="spellStart"/>
      <w:r>
        <w:t>geborn</w:t>
      </w:r>
      <w:proofErr w:type="spellEnd"/>
      <w:r>
        <w:t xml:space="preserve"> sein. Abraham was hundert </w:t>
      </w:r>
      <w:proofErr w:type="spellStart"/>
      <w:r>
        <w:t>jar</w:t>
      </w:r>
      <w:proofErr w:type="spellEnd"/>
      <w:r>
        <w:t xml:space="preserve"> alt / </w:t>
      </w:r>
      <w:proofErr w:type="spellStart"/>
      <w:r>
        <w:t>unn</w:t>
      </w:r>
      <w:proofErr w:type="spellEnd"/>
      <w:r>
        <w:t xml:space="preserve"> sein </w:t>
      </w:r>
      <w:proofErr w:type="spellStart"/>
      <w:r>
        <w:t>weyb</w:t>
      </w:r>
      <w:proofErr w:type="spellEnd"/>
      <w:r>
        <w:t xml:space="preserve"> Sara 90. Gen. 17. als </w:t>
      </w:r>
      <w:proofErr w:type="spellStart"/>
      <w:r>
        <w:t>jm</w:t>
      </w:r>
      <w:proofErr w:type="spellEnd"/>
      <w:r>
        <w:t xml:space="preserve"> </w:t>
      </w:r>
      <w:proofErr w:type="spellStart"/>
      <w:r>
        <w:t>got</w:t>
      </w:r>
      <w:proofErr w:type="spellEnd"/>
      <w:r>
        <w:t xml:space="preserve"> den </w:t>
      </w:r>
      <w:proofErr w:type="spellStart"/>
      <w:r>
        <w:t>son</w:t>
      </w:r>
      <w:proofErr w:type="spellEnd"/>
      <w:r>
        <w:t xml:space="preserve"> </w:t>
      </w:r>
      <w:proofErr w:type="spellStart"/>
      <w:r>
        <w:t>Jsaac</w:t>
      </w:r>
      <w:proofErr w:type="spellEnd"/>
      <w:r>
        <w:t xml:space="preserve"> </w:t>
      </w:r>
      <w:proofErr w:type="spellStart"/>
      <w:r>
        <w:t>v’hiesch</w:t>
      </w:r>
      <w:proofErr w:type="spellEnd"/>
      <w:r>
        <w:t xml:space="preserve"> / was aber sin </w:t>
      </w:r>
      <w:proofErr w:type="spellStart"/>
      <w:r>
        <w:t>solchs</w:t>
      </w:r>
      <w:proofErr w:type="spellEnd"/>
      <w:r>
        <w:t xml:space="preserve"> alter nicht so unfruchtbar und </w:t>
      </w:r>
      <w:proofErr w:type="spellStart"/>
      <w:r>
        <w:t>hert</w:t>
      </w:r>
      <w:proofErr w:type="spellEnd"/>
      <w:r>
        <w:t xml:space="preserve"> </w:t>
      </w:r>
      <w:proofErr w:type="spellStart"/>
      <w:r>
        <w:t>zugeberen</w:t>
      </w:r>
      <w:proofErr w:type="spellEnd"/>
      <w:r>
        <w:t xml:space="preserve"> / das es </w:t>
      </w:r>
      <w:proofErr w:type="spellStart"/>
      <w:r>
        <w:t>warlich</w:t>
      </w:r>
      <w:proofErr w:type="spellEnd"/>
      <w:r>
        <w:t xml:space="preserve"> </w:t>
      </w:r>
      <w:proofErr w:type="spellStart"/>
      <w:r>
        <w:t>moecht</w:t>
      </w:r>
      <w:proofErr w:type="spellEnd"/>
      <w:r>
        <w:t xml:space="preserve"> steinen vergleicht werden / und das einer </w:t>
      </w:r>
      <w:proofErr w:type="spellStart"/>
      <w:r>
        <w:t>warlich</w:t>
      </w:r>
      <w:proofErr w:type="spellEnd"/>
      <w:r>
        <w:t xml:space="preserve"> </w:t>
      </w:r>
      <w:proofErr w:type="spellStart"/>
      <w:r>
        <w:t>kondt</w:t>
      </w:r>
      <w:proofErr w:type="spellEnd"/>
      <w:r>
        <w:t xml:space="preserve"> reden. Isaac ist </w:t>
      </w:r>
      <w:proofErr w:type="spellStart"/>
      <w:r>
        <w:t>auß</w:t>
      </w:r>
      <w:proofErr w:type="spellEnd"/>
      <w:r>
        <w:t xml:space="preserve"> einem </w:t>
      </w:r>
      <w:proofErr w:type="spellStart"/>
      <w:r>
        <w:t>felß</w:t>
      </w:r>
      <w:proofErr w:type="spellEnd"/>
      <w:r>
        <w:t xml:space="preserve"> </w:t>
      </w:r>
      <w:proofErr w:type="spellStart"/>
      <w:r>
        <w:t>gehawen</w:t>
      </w:r>
      <w:proofErr w:type="spellEnd"/>
      <w:r>
        <w:t xml:space="preserve"> / </w:t>
      </w:r>
      <w:proofErr w:type="spellStart"/>
      <w:r>
        <w:t>unn</w:t>
      </w:r>
      <w:proofErr w:type="spellEnd"/>
      <w:r>
        <w:t xml:space="preserve"> alle die in Abrahams schoß </w:t>
      </w:r>
      <w:proofErr w:type="spellStart"/>
      <w:r>
        <w:t>ligen</w:t>
      </w:r>
      <w:proofErr w:type="spellEnd"/>
      <w:r>
        <w:t xml:space="preserve"> / die sein </w:t>
      </w:r>
      <w:proofErr w:type="spellStart"/>
      <w:r>
        <w:t>auß</w:t>
      </w:r>
      <w:proofErr w:type="spellEnd"/>
      <w:r>
        <w:t xml:space="preserve"> einem </w:t>
      </w:r>
      <w:proofErr w:type="spellStart"/>
      <w:r>
        <w:t>herten</w:t>
      </w:r>
      <w:proofErr w:type="spellEnd"/>
      <w:r>
        <w:t xml:space="preserve"> </w:t>
      </w:r>
      <w:proofErr w:type="spellStart"/>
      <w:r>
        <w:t>felß</w:t>
      </w:r>
      <w:proofErr w:type="spellEnd"/>
      <w:r>
        <w:t xml:space="preserve"> gebrochen Esa. 51. Nun dieweil die </w:t>
      </w:r>
      <w:proofErr w:type="spellStart"/>
      <w:r>
        <w:t>geburt</w:t>
      </w:r>
      <w:proofErr w:type="spellEnd"/>
      <w:r>
        <w:t xml:space="preserve"> aller </w:t>
      </w:r>
      <w:proofErr w:type="spellStart"/>
      <w:r>
        <w:t>selen</w:t>
      </w:r>
      <w:proofErr w:type="spellEnd"/>
      <w:r>
        <w:t xml:space="preserve"> (so in der schoß </w:t>
      </w:r>
      <w:proofErr w:type="spellStart"/>
      <w:r>
        <w:t>Abrahe</w:t>
      </w:r>
      <w:proofErr w:type="spellEnd"/>
      <w:r>
        <w:t xml:space="preserve"> </w:t>
      </w:r>
      <w:proofErr w:type="spellStart"/>
      <w:r>
        <w:t>getroest</w:t>
      </w:r>
      <w:proofErr w:type="spellEnd"/>
      <w:r>
        <w:t xml:space="preserve"> sein) von </w:t>
      </w:r>
      <w:proofErr w:type="spellStart"/>
      <w:r>
        <w:t>got</w:t>
      </w:r>
      <w:proofErr w:type="spellEnd"/>
      <w:r>
        <w:t xml:space="preserve"> ist / </w:t>
      </w:r>
      <w:proofErr w:type="spellStart"/>
      <w:r>
        <w:t>unn</w:t>
      </w:r>
      <w:proofErr w:type="spellEnd"/>
      <w:r>
        <w:t xml:space="preserve"> sie sein </w:t>
      </w:r>
      <w:proofErr w:type="spellStart"/>
      <w:r>
        <w:t>sone</w:t>
      </w:r>
      <w:proofErr w:type="spellEnd"/>
      <w:r>
        <w:t xml:space="preserve"> der </w:t>
      </w:r>
      <w:proofErr w:type="spellStart"/>
      <w:r>
        <w:t>verheischung</w:t>
      </w:r>
      <w:proofErr w:type="spellEnd"/>
      <w:r>
        <w:t xml:space="preserve"> / </w:t>
      </w:r>
      <w:proofErr w:type="spellStart"/>
      <w:r>
        <w:t>volgt</w:t>
      </w:r>
      <w:proofErr w:type="spellEnd"/>
      <w:r>
        <w:t xml:space="preserve"> / </w:t>
      </w:r>
      <w:proofErr w:type="spellStart"/>
      <w:r>
        <w:t>dz</w:t>
      </w:r>
      <w:proofErr w:type="spellEnd"/>
      <w:r>
        <w:t xml:space="preserve"> die schoß </w:t>
      </w:r>
      <w:proofErr w:type="spellStart"/>
      <w:r>
        <w:t>Abrahe</w:t>
      </w:r>
      <w:proofErr w:type="spellEnd"/>
      <w:r>
        <w:t xml:space="preserve"> ein begriff und </w:t>
      </w:r>
      <w:proofErr w:type="spellStart"/>
      <w:r>
        <w:t>stat</w:t>
      </w:r>
      <w:proofErr w:type="spellEnd"/>
      <w:r>
        <w:t xml:space="preserve"> ist der </w:t>
      </w:r>
      <w:proofErr w:type="spellStart"/>
      <w:r>
        <w:t>glaubigen</w:t>
      </w:r>
      <w:proofErr w:type="spellEnd"/>
      <w:r>
        <w:t xml:space="preserve"> / </w:t>
      </w:r>
      <w:proofErr w:type="spellStart"/>
      <w:r>
        <w:t>unn</w:t>
      </w:r>
      <w:proofErr w:type="spellEnd"/>
      <w:r>
        <w:t xml:space="preserve"> </w:t>
      </w:r>
      <w:proofErr w:type="spellStart"/>
      <w:r>
        <w:t>dz</w:t>
      </w:r>
      <w:proofErr w:type="spellEnd"/>
      <w:r>
        <w:t xml:space="preserve"> allein </w:t>
      </w:r>
      <w:proofErr w:type="spellStart"/>
      <w:r>
        <w:t>dy</w:t>
      </w:r>
      <w:proofErr w:type="spellEnd"/>
      <w:r>
        <w:t xml:space="preserve"> </w:t>
      </w:r>
      <w:proofErr w:type="spellStart"/>
      <w:r>
        <w:t>glaubigen</w:t>
      </w:r>
      <w:proofErr w:type="spellEnd"/>
      <w:r>
        <w:t xml:space="preserve"> </w:t>
      </w:r>
      <w:proofErr w:type="spellStart"/>
      <w:r>
        <w:t>selen</w:t>
      </w:r>
      <w:proofErr w:type="spellEnd"/>
      <w:r>
        <w:t xml:space="preserve"> </w:t>
      </w:r>
      <w:proofErr w:type="spellStart"/>
      <w:r>
        <w:t>drinn</w:t>
      </w:r>
      <w:proofErr w:type="spellEnd"/>
      <w:r>
        <w:t xml:space="preserve"> liegen </w:t>
      </w:r>
      <w:proofErr w:type="spellStart"/>
      <w:r>
        <w:t>unn</w:t>
      </w:r>
      <w:proofErr w:type="spellEnd"/>
      <w:r>
        <w:t xml:space="preserve"> schlaffen / welche durch Christum </w:t>
      </w:r>
      <w:proofErr w:type="spellStart"/>
      <w:r>
        <w:t>entschlaffen</w:t>
      </w:r>
      <w:proofErr w:type="spellEnd"/>
      <w:r>
        <w:t xml:space="preserve"> sein. Es folgt auch das sie </w:t>
      </w:r>
      <w:proofErr w:type="spellStart"/>
      <w:r>
        <w:t>getroest</w:t>
      </w:r>
      <w:proofErr w:type="spellEnd"/>
      <w:r>
        <w:t xml:space="preserve"> sein / </w:t>
      </w:r>
      <w:proofErr w:type="spellStart"/>
      <w:r>
        <w:t>unn</w:t>
      </w:r>
      <w:proofErr w:type="spellEnd"/>
      <w:r>
        <w:t xml:space="preserve"> sein dem samen </w:t>
      </w:r>
      <w:proofErr w:type="spellStart"/>
      <w:r>
        <w:t>Abrahe</w:t>
      </w:r>
      <w:proofErr w:type="spellEnd"/>
      <w:r>
        <w:t xml:space="preserve"> </w:t>
      </w:r>
      <w:proofErr w:type="spellStart"/>
      <w:r>
        <w:t>gebenedeyt</w:t>
      </w:r>
      <w:proofErr w:type="spellEnd"/>
      <w:r>
        <w:t xml:space="preserve"> / der Christus Jesus ist. und </w:t>
      </w:r>
      <w:proofErr w:type="spellStart"/>
      <w:r>
        <w:t>wirt</w:t>
      </w:r>
      <w:proofErr w:type="spellEnd"/>
      <w:r>
        <w:t xml:space="preserve"> ferner </w:t>
      </w:r>
      <w:proofErr w:type="spellStart"/>
      <w:r>
        <w:t>volgen</w:t>
      </w:r>
      <w:proofErr w:type="spellEnd"/>
      <w:r>
        <w:t xml:space="preserve"> / das wir uns mit den </w:t>
      </w:r>
      <w:proofErr w:type="spellStart"/>
      <w:r>
        <w:t>getroesten</w:t>
      </w:r>
      <w:proofErr w:type="spellEnd"/>
      <w:r>
        <w:t xml:space="preserve"> </w:t>
      </w:r>
      <w:proofErr w:type="spellStart"/>
      <w:r>
        <w:t>selen</w:t>
      </w:r>
      <w:proofErr w:type="spellEnd"/>
      <w:r>
        <w:t xml:space="preserve"> </w:t>
      </w:r>
      <w:proofErr w:type="spellStart"/>
      <w:r>
        <w:t>troesten</w:t>
      </w:r>
      <w:proofErr w:type="spellEnd"/>
      <w:r>
        <w:t xml:space="preserve"> / mit den </w:t>
      </w:r>
      <w:proofErr w:type="spellStart"/>
      <w:r>
        <w:t>frelichen</w:t>
      </w:r>
      <w:proofErr w:type="spellEnd"/>
      <w:r>
        <w:t xml:space="preserve"> </w:t>
      </w:r>
      <w:proofErr w:type="spellStart"/>
      <w:r>
        <w:t>erfrewen</w:t>
      </w:r>
      <w:proofErr w:type="spellEnd"/>
      <w:r>
        <w:t xml:space="preserve"> sollen. Auch folgt </w:t>
      </w:r>
      <w:proofErr w:type="spellStart"/>
      <w:r>
        <w:t>dz</w:t>
      </w:r>
      <w:proofErr w:type="spellEnd"/>
      <w:r>
        <w:t xml:space="preserve"> sie unser hilf /n unsers </w:t>
      </w:r>
      <w:proofErr w:type="spellStart"/>
      <w:r>
        <w:t>rats</w:t>
      </w:r>
      <w:proofErr w:type="spellEnd"/>
      <w:r>
        <w:t xml:space="preserve"> nicht </w:t>
      </w:r>
      <w:proofErr w:type="spellStart"/>
      <w:r>
        <w:t>bedürffen</w:t>
      </w:r>
      <w:proofErr w:type="spellEnd"/>
      <w:r>
        <w:t xml:space="preserve"> / dann sie sein in hoher </w:t>
      </w:r>
      <w:proofErr w:type="spellStart"/>
      <w:r>
        <w:t>weißhait</w:t>
      </w:r>
      <w:proofErr w:type="spellEnd"/>
      <w:r>
        <w:t xml:space="preserve"> / und mehr </w:t>
      </w:r>
      <w:proofErr w:type="spellStart"/>
      <w:r>
        <w:t>würcklicher</w:t>
      </w:r>
      <w:proofErr w:type="spellEnd"/>
      <w:r>
        <w:t xml:space="preserve"> </w:t>
      </w:r>
      <w:proofErr w:type="spellStart"/>
      <w:r>
        <w:t>krafft</w:t>
      </w:r>
      <w:proofErr w:type="spellEnd"/>
      <w:r>
        <w:t xml:space="preserve"> / dann wir sein. Auch </w:t>
      </w:r>
      <w:proofErr w:type="spellStart"/>
      <w:r>
        <w:t>wirt</w:t>
      </w:r>
      <w:proofErr w:type="spellEnd"/>
      <w:r>
        <w:t xml:space="preserve"> </w:t>
      </w:r>
      <w:proofErr w:type="spellStart"/>
      <w:r>
        <w:t>mer</w:t>
      </w:r>
      <w:proofErr w:type="spellEnd"/>
      <w:r>
        <w:t xml:space="preserve"> </w:t>
      </w:r>
      <w:proofErr w:type="spellStart"/>
      <w:r>
        <w:t>volgen</w:t>
      </w:r>
      <w:proofErr w:type="spellEnd"/>
      <w:r>
        <w:t xml:space="preserve"> das </w:t>
      </w:r>
      <w:proofErr w:type="spellStart"/>
      <w:r>
        <w:t>jr</w:t>
      </w:r>
      <w:proofErr w:type="spellEnd"/>
      <w:r>
        <w:t xml:space="preserve"> lieb / </w:t>
      </w:r>
      <w:proofErr w:type="spellStart"/>
      <w:r>
        <w:t>gerechtigkeit</w:t>
      </w:r>
      <w:proofErr w:type="spellEnd"/>
      <w:r>
        <w:t xml:space="preserve"> und </w:t>
      </w:r>
      <w:proofErr w:type="spellStart"/>
      <w:r>
        <w:t>erkentnis</w:t>
      </w:r>
      <w:proofErr w:type="spellEnd"/>
      <w:r>
        <w:t xml:space="preserve"> </w:t>
      </w:r>
      <w:proofErr w:type="spellStart"/>
      <w:r>
        <w:t>scherfer</w:t>
      </w:r>
      <w:proofErr w:type="spellEnd"/>
      <w:r>
        <w:t xml:space="preserve"> ist </w:t>
      </w:r>
      <w:proofErr w:type="spellStart"/>
      <w:r>
        <w:t>unnd</w:t>
      </w:r>
      <w:proofErr w:type="spellEnd"/>
      <w:r>
        <w:t xml:space="preserve"> weniger </w:t>
      </w:r>
      <w:proofErr w:type="spellStart"/>
      <w:r>
        <w:t>mangel</w:t>
      </w:r>
      <w:proofErr w:type="spellEnd"/>
      <w:r>
        <w:t xml:space="preserve"> hat / dann unsere lieb / </w:t>
      </w:r>
      <w:proofErr w:type="spellStart"/>
      <w:r>
        <w:t>gerechtigkait</w:t>
      </w:r>
      <w:proofErr w:type="spellEnd"/>
      <w:r>
        <w:t xml:space="preserve"> und </w:t>
      </w:r>
      <w:proofErr w:type="spellStart"/>
      <w:r>
        <w:t>erkentnis</w:t>
      </w:r>
      <w:proofErr w:type="spellEnd"/>
      <w:r>
        <w:t xml:space="preserve"> / wenn sie </w:t>
      </w:r>
      <w:proofErr w:type="spellStart"/>
      <w:r>
        <w:t>selen</w:t>
      </w:r>
      <w:proofErr w:type="spellEnd"/>
      <w:r>
        <w:t xml:space="preserve"> </w:t>
      </w:r>
      <w:proofErr w:type="spellStart"/>
      <w:r>
        <w:t>ye</w:t>
      </w:r>
      <w:proofErr w:type="spellEnd"/>
      <w:r>
        <w:t xml:space="preserve"> weder vom </w:t>
      </w:r>
      <w:proofErr w:type="spellStart"/>
      <w:r>
        <w:t>fleisch</w:t>
      </w:r>
      <w:proofErr w:type="spellEnd"/>
      <w:r>
        <w:t xml:space="preserve"> / noch durch </w:t>
      </w:r>
      <w:proofErr w:type="spellStart"/>
      <w:r>
        <w:t>arbeit</w:t>
      </w:r>
      <w:proofErr w:type="spellEnd"/>
      <w:r>
        <w:t xml:space="preserve"> / noch </w:t>
      </w:r>
      <w:proofErr w:type="spellStart"/>
      <w:r>
        <w:t>zufellen</w:t>
      </w:r>
      <w:proofErr w:type="spellEnd"/>
      <w:r>
        <w:t xml:space="preserve"> </w:t>
      </w:r>
      <w:proofErr w:type="spellStart"/>
      <w:r>
        <w:t>v’hindert</w:t>
      </w:r>
      <w:proofErr w:type="spellEnd"/>
      <w:r>
        <w:t xml:space="preserve"> werden / als wir in </w:t>
      </w:r>
      <w:proofErr w:type="spellStart"/>
      <w:r>
        <w:t>disem</w:t>
      </w:r>
      <w:proofErr w:type="spellEnd"/>
      <w:r>
        <w:t xml:space="preserve"> leben verhindert sein 2. </w:t>
      </w:r>
      <w:proofErr w:type="spellStart"/>
      <w:r>
        <w:t>Corin</w:t>
      </w:r>
      <w:proofErr w:type="spellEnd"/>
      <w:r>
        <w:t xml:space="preserve">. 5. und ist </w:t>
      </w:r>
      <w:proofErr w:type="spellStart"/>
      <w:r>
        <w:t>ir</w:t>
      </w:r>
      <w:proofErr w:type="spellEnd"/>
      <w:r>
        <w:t xml:space="preserve"> ewig leben (welches alle </w:t>
      </w:r>
      <w:proofErr w:type="spellStart"/>
      <w:r>
        <w:t>glaubige</w:t>
      </w:r>
      <w:proofErr w:type="spellEnd"/>
      <w:r>
        <w:t xml:space="preserve"> durch Christum haben) </w:t>
      </w:r>
      <w:proofErr w:type="spellStart"/>
      <w:r>
        <w:t>gruner</w:t>
      </w:r>
      <w:proofErr w:type="spellEnd"/>
      <w:r>
        <w:t xml:space="preserve"> </w:t>
      </w:r>
      <w:proofErr w:type="spellStart"/>
      <w:r>
        <w:t>unn</w:t>
      </w:r>
      <w:proofErr w:type="spellEnd"/>
      <w:r>
        <w:t xml:space="preserve"> </w:t>
      </w:r>
      <w:proofErr w:type="spellStart"/>
      <w:r>
        <w:t>plüender</w:t>
      </w:r>
      <w:proofErr w:type="spellEnd"/>
      <w:r>
        <w:t xml:space="preserve"> / dann unsers / das wir </w:t>
      </w:r>
      <w:proofErr w:type="spellStart"/>
      <w:r>
        <w:t>alhie</w:t>
      </w:r>
      <w:proofErr w:type="spellEnd"/>
      <w:r>
        <w:t xml:space="preserve"> erlangen </w:t>
      </w:r>
      <w:proofErr w:type="spellStart"/>
      <w:r>
        <w:t>moegen</w:t>
      </w:r>
      <w:proofErr w:type="spellEnd"/>
      <w:r>
        <w:t xml:space="preserve"> / wie </w:t>
      </w:r>
      <w:proofErr w:type="spellStart"/>
      <w:r>
        <w:t>moechten</w:t>
      </w:r>
      <w:proofErr w:type="spellEnd"/>
      <w:r>
        <w:t xml:space="preserve"> sie dann </w:t>
      </w:r>
      <w:proofErr w:type="spellStart"/>
      <w:r>
        <w:t>umb</w:t>
      </w:r>
      <w:proofErr w:type="spellEnd"/>
      <w:r>
        <w:t xml:space="preserve"> </w:t>
      </w:r>
      <w:proofErr w:type="spellStart"/>
      <w:r>
        <w:t>hülff</w:t>
      </w:r>
      <w:proofErr w:type="spellEnd"/>
      <w:r>
        <w:t xml:space="preserve"> / </w:t>
      </w:r>
      <w:proofErr w:type="spellStart"/>
      <w:r>
        <w:t>radt</w:t>
      </w:r>
      <w:proofErr w:type="spellEnd"/>
      <w:r>
        <w:t xml:space="preserve"> </w:t>
      </w:r>
      <w:proofErr w:type="spellStart"/>
      <w:r>
        <w:t>unn</w:t>
      </w:r>
      <w:proofErr w:type="spellEnd"/>
      <w:r>
        <w:t xml:space="preserve"> </w:t>
      </w:r>
      <w:proofErr w:type="spellStart"/>
      <w:r>
        <w:t>barmhertzigkeit</w:t>
      </w:r>
      <w:proofErr w:type="spellEnd"/>
      <w:r>
        <w:t xml:space="preserve"> an uns </w:t>
      </w:r>
      <w:proofErr w:type="spellStart"/>
      <w:r>
        <w:t>schreyen</w:t>
      </w:r>
      <w:proofErr w:type="spellEnd"/>
      <w:r>
        <w:t xml:space="preserve"> / </w:t>
      </w:r>
      <w:proofErr w:type="spellStart"/>
      <w:r>
        <w:t>dz</w:t>
      </w:r>
      <w:proofErr w:type="spellEnd"/>
      <w:r>
        <w:t xml:space="preserve"> </w:t>
      </w:r>
      <w:proofErr w:type="spellStart"/>
      <w:r>
        <w:t>mer</w:t>
      </w:r>
      <w:proofErr w:type="spellEnd"/>
      <w:r>
        <w:t xml:space="preserve"> den </w:t>
      </w:r>
      <w:proofErr w:type="spellStart"/>
      <w:r>
        <w:t>vertuempten</w:t>
      </w:r>
      <w:proofErr w:type="spellEnd"/>
      <w:r>
        <w:t xml:space="preserve"> oder </w:t>
      </w:r>
      <w:proofErr w:type="spellStart"/>
      <w:r>
        <w:t>tellen</w:t>
      </w:r>
      <w:proofErr w:type="spellEnd"/>
      <w:r>
        <w:t xml:space="preserve"> </w:t>
      </w:r>
      <w:proofErr w:type="spellStart"/>
      <w:r>
        <w:t>selen</w:t>
      </w:r>
      <w:proofErr w:type="spellEnd"/>
      <w:r>
        <w:t xml:space="preserve"> </w:t>
      </w:r>
      <w:proofErr w:type="spellStart"/>
      <w:r>
        <w:t>zustet</w:t>
      </w:r>
      <w:proofErr w:type="spellEnd"/>
      <w:r>
        <w:t xml:space="preserve"> / als die </w:t>
      </w:r>
      <w:proofErr w:type="spellStart"/>
      <w:r>
        <w:t>wort</w:t>
      </w:r>
      <w:proofErr w:type="spellEnd"/>
      <w:r>
        <w:t xml:space="preserve"> des reichen </w:t>
      </w:r>
      <w:proofErr w:type="spellStart"/>
      <w:r>
        <w:t>außweysen</w:t>
      </w:r>
      <w:proofErr w:type="spellEnd"/>
      <w:r>
        <w:t xml:space="preserve"> Luce 16. In der </w:t>
      </w:r>
      <w:proofErr w:type="spellStart"/>
      <w:r>
        <w:t>samlichen</w:t>
      </w:r>
      <w:proofErr w:type="spellEnd"/>
      <w:r>
        <w:t xml:space="preserve"> schoß </w:t>
      </w:r>
      <w:proofErr w:type="spellStart"/>
      <w:r>
        <w:t>Abrahe</w:t>
      </w:r>
      <w:proofErr w:type="spellEnd"/>
      <w:r>
        <w:t xml:space="preserve"> sein </w:t>
      </w:r>
      <w:proofErr w:type="spellStart"/>
      <w:r>
        <w:t>allain</w:t>
      </w:r>
      <w:proofErr w:type="spellEnd"/>
      <w:r>
        <w:t xml:space="preserve"> behalten die </w:t>
      </w:r>
      <w:proofErr w:type="spellStart"/>
      <w:r>
        <w:t>auß</w:t>
      </w:r>
      <w:proofErr w:type="spellEnd"/>
      <w:r>
        <w:t xml:space="preserve"> </w:t>
      </w:r>
      <w:proofErr w:type="spellStart"/>
      <w:r>
        <w:t>got</w:t>
      </w:r>
      <w:proofErr w:type="spellEnd"/>
      <w:r>
        <w:t xml:space="preserve"> (</w:t>
      </w:r>
      <w:proofErr w:type="spellStart"/>
      <w:r>
        <w:t>uber</w:t>
      </w:r>
      <w:proofErr w:type="spellEnd"/>
      <w:r>
        <w:t xml:space="preserve"> alle </w:t>
      </w:r>
      <w:proofErr w:type="spellStart"/>
      <w:r>
        <w:t>natuerliche</w:t>
      </w:r>
      <w:proofErr w:type="spellEnd"/>
      <w:r>
        <w:t xml:space="preserve"> macht) </w:t>
      </w:r>
      <w:proofErr w:type="spellStart"/>
      <w:r>
        <w:t>geborn</w:t>
      </w:r>
      <w:proofErr w:type="spellEnd"/>
      <w:r>
        <w:t xml:space="preserve"> sein / die do </w:t>
      </w:r>
      <w:proofErr w:type="spellStart"/>
      <w:r>
        <w:t>dz</w:t>
      </w:r>
      <w:proofErr w:type="spellEnd"/>
      <w:r>
        <w:t xml:space="preserve"> ewig leben </w:t>
      </w:r>
      <w:proofErr w:type="spellStart"/>
      <w:r>
        <w:t>alhie</w:t>
      </w:r>
      <w:proofErr w:type="spellEnd"/>
      <w:r>
        <w:t xml:space="preserve"> in seiner weiß </w:t>
      </w:r>
      <w:proofErr w:type="spellStart"/>
      <w:r>
        <w:t>entpfangen</w:t>
      </w:r>
      <w:proofErr w:type="spellEnd"/>
      <w:r>
        <w:t xml:space="preserve"> haben / durch den glauben in Christum Jesum. </w:t>
      </w:r>
      <w:proofErr w:type="spellStart"/>
      <w:r>
        <w:t>Darumb</w:t>
      </w:r>
      <w:proofErr w:type="spellEnd"/>
      <w:r>
        <w:t xml:space="preserve"> leben sie / </w:t>
      </w:r>
      <w:proofErr w:type="spellStart"/>
      <w:r>
        <w:t>unn</w:t>
      </w:r>
      <w:proofErr w:type="spellEnd"/>
      <w:r>
        <w:t xml:space="preserve"> sein nicht todt / </w:t>
      </w:r>
      <w:proofErr w:type="spellStart"/>
      <w:r>
        <w:t>darumb</w:t>
      </w:r>
      <w:proofErr w:type="spellEnd"/>
      <w:r>
        <w:t xml:space="preserve"> schlaffen sie und ruhen in dem </w:t>
      </w:r>
      <w:proofErr w:type="spellStart"/>
      <w:r>
        <w:t>trost</w:t>
      </w:r>
      <w:proofErr w:type="spellEnd"/>
      <w:r>
        <w:t xml:space="preserve"> / welche die </w:t>
      </w:r>
      <w:proofErr w:type="spellStart"/>
      <w:r>
        <w:t>gantze</w:t>
      </w:r>
      <w:proofErr w:type="spellEnd"/>
      <w:r>
        <w:t xml:space="preserve"> </w:t>
      </w:r>
      <w:proofErr w:type="spellStart"/>
      <w:r>
        <w:t>welt</w:t>
      </w:r>
      <w:proofErr w:type="spellEnd"/>
      <w:r>
        <w:t xml:space="preserve"> getrost hat / </w:t>
      </w:r>
      <w:proofErr w:type="spellStart"/>
      <w:r>
        <w:t>darumb</w:t>
      </w:r>
      <w:proofErr w:type="spellEnd"/>
      <w:r>
        <w:t xml:space="preserve"> sein si selig / und vom elende </w:t>
      </w:r>
      <w:proofErr w:type="spellStart"/>
      <w:r>
        <w:t>gefürt</w:t>
      </w:r>
      <w:proofErr w:type="spellEnd"/>
      <w:r>
        <w:t xml:space="preserve"> / das ist von der schoß </w:t>
      </w:r>
      <w:proofErr w:type="spellStart"/>
      <w:r>
        <w:t>Abrahe</w:t>
      </w:r>
      <w:proofErr w:type="spellEnd"/>
      <w:r>
        <w:t xml:space="preserve"> gesagt / welche </w:t>
      </w:r>
      <w:proofErr w:type="spellStart"/>
      <w:r>
        <w:t>got</w:t>
      </w:r>
      <w:proofErr w:type="spellEnd"/>
      <w:r>
        <w:t xml:space="preserve"> </w:t>
      </w:r>
      <w:proofErr w:type="spellStart"/>
      <w:r>
        <w:t>anfieng</w:t>
      </w:r>
      <w:proofErr w:type="spellEnd"/>
      <w:r>
        <w:t xml:space="preserve"> </w:t>
      </w:r>
      <w:proofErr w:type="spellStart"/>
      <w:r>
        <w:t>züerfüllen</w:t>
      </w:r>
      <w:proofErr w:type="spellEnd"/>
      <w:r>
        <w:t xml:space="preserve"> als er sprach zu Abraham / </w:t>
      </w:r>
      <w:proofErr w:type="spellStart"/>
      <w:r>
        <w:t>Sih</w:t>
      </w:r>
      <w:proofErr w:type="spellEnd"/>
      <w:r>
        <w:t xml:space="preserve"> </w:t>
      </w:r>
      <w:proofErr w:type="spellStart"/>
      <w:r>
        <w:t>auff</w:t>
      </w:r>
      <w:proofErr w:type="spellEnd"/>
      <w:r>
        <w:t xml:space="preserve"> die </w:t>
      </w:r>
      <w:proofErr w:type="spellStart"/>
      <w:r>
        <w:t>stern</w:t>
      </w:r>
      <w:proofErr w:type="spellEnd"/>
      <w:r>
        <w:t xml:space="preserve"> am </w:t>
      </w:r>
      <w:proofErr w:type="spellStart"/>
      <w:r>
        <w:t>hymel</w:t>
      </w:r>
      <w:proofErr w:type="spellEnd"/>
      <w:r>
        <w:t xml:space="preserve"> / also </w:t>
      </w:r>
      <w:proofErr w:type="spellStart"/>
      <w:r>
        <w:t>sol</w:t>
      </w:r>
      <w:proofErr w:type="spellEnd"/>
      <w:r>
        <w:t xml:space="preserve"> dein sam werden Gene. 15. </w:t>
      </w:r>
      <w:proofErr w:type="spellStart"/>
      <w:r>
        <w:t>Got</w:t>
      </w:r>
      <w:proofErr w:type="spellEnd"/>
      <w:r>
        <w:t xml:space="preserve"> </w:t>
      </w:r>
      <w:proofErr w:type="spellStart"/>
      <w:r>
        <w:t>erfült</w:t>
      </w:r>
      <w:proofErr w:type="spellEnd"/>
      <w:r>
        <w:t xml:space="preserve"> Abrahams </w:t>
      </w:r>
      <w:proofErr w:type="spellStart"/>
      <w:r>
        <w:t>schos</w:t>
      </w:r>
      <w:proofErr w:type="spellEnd"/>
      <w:r>
        <w:t xml:space="preserve"> </w:t>
      </w:r>
      <w:proofErr w:type="spellStart"/>
      <w:r>
        <w:t>eer</w:t>
      </w:r>
      <w:proofErr w:type="spellEnd"/>
      <w:r>
        <w:t xml:space="preserve"> mit </w:t>
      </w:r>
      <w:proofErr w:type="spellStart"/>
      <w:r>
        <w:t>gerechtigkeit</w:t>
      </w:r>
      <w:proofErr w:type="spellEnd"/>
      <w:r>
        <w:t xml:space="preserve"> </w:t>
      </w:r>
      <w:proofErr w:type="spellStart"/>
      <w:r>
        <w:t>weißhait</w:t>
      </w:r>
      <w:proofErr w:type="spellEnd"/>
      <w:r>
        <w:t xml:space="preserve"> / lieb / und </w:t>
      </w:r>
      <w:proofErr w:type="spellStart"/>
      <w:r>
        <w:t>senlicher</w:t>
      </w:r>
      <w:proofErr w:type="spellEnd"/>
      <w:r>
        <w:t xml:space="preserve"> </w:t>
      </w:r>
      <w:proofErr w:type="spellStart"/>
      <w:r>
        <w:t>begerung</w:t>
      </w:r>
      <w:proofErr w:type="spellEnd"/>
      <w:r>
        <w:t xml:space="preserve"> nach </w:t>
      </w:r>
      <w:proofErr w:type="spellStart"/>
      <w:r>
        <w:t>got</w:t>
      </w:r>
      <w:proofErr w:type="spellEnd"/>
      <w:r>
        <w:t xml:space="preserve"> / dann er Abrahams schoß voller </w:t>
      </w:r>
      <w:proofErr w:type="spellStart"/>
      <w:r>
        <w:t>kinder</w:t>
      </w:r>
      <w:proofErr w:type="spellEnd"/>
      <w:r>
        <w:t xml:space="preserve"> macht. Alle die </w:t>
      </w:r>
      <w:proofErr w:type="spellStart"/>
      <w:r>
        <w:t>auß</w:t>
      </w:r>
      <w:proofErr w:type="spellEnd"/>
      <w:r>
        <w:t xml:space="preserve"> der schoß </w:t>
      </w:r>
      <w:proofErr w:type="spellStart"/>
      <w:r>
        <w:t>Abrahe</w:t>
      </w:r>
      <w:proofErr w:type="spellEnd"/>
      <w:r>
        <w:t xml:space="preserve"> </w:t>
      </w:r>
      <w:proofErr w:type="spellStart"/>
      <w:r>
        <w:t>geborn</w:t>
      </w:r>
      <w:proofErr w:type="spellEnd"/>
      <w:r>
        <w:t xml:space="preserve"> werden / die sein </w:t>
      </w:r>
      <w:proofErr w:type="spellStart"/>
      <w:r>
        <w:t>son</w:t>
      </w:r>
      <w:proofErr w:type="spellEnd"/>
      <w:r>
        <w:t xml:space="preserve"> d’ </w:t>
      </w:r>
      <w:proofErr w:type="spellStart"/>
      <w:r>
        <w:t>gerechtigkeit</w:t>
      </w:r>
      <w:proofErr w:type="spellEnd"/>
      <w:r>
        <w:t xml:space="preserve"> / </w:t>
      </w:r>
      <w:proofErr w:type="spellStart"/>
      <w:r>
        <w:t>weißhait</w:t>
      </w:r>
      <w:proofErr w:type="spellEnd"/>
      <w:r>
        <w:t xml:space="preserve"> / lieb </w:t>
      </w:r>
      <w:proofErr w:type="spellStart"/>
      <w:r>
        <w:t>gottis</w:t>
      </w:r>
      <w:proofErr w:type="spellEnd"/>
      <w:r>
        <w:t xml:space="preserve"> </w:t>
      </w:r>
      <w:proofErr w:type="spellStart"/>
      <w:r>
        <w:t>unn</w:t>
      </w:r>
      <w:proofErr w:type="spellEnd"/>
      <w:r>
        <w:t xml:space="preserve"> vor allem </w:t>
      </w:r>
      <w:proofErr w:type="spellStart"/>
      <w:r>
        <w:t>sone</w:t>
      </w:r>
      <w:proofErr w:type="spellEnd"/>
      <w:r>
        <w:t xml:space="preserve"> d’ </w:t>
      </w:r>
      <w:proofErr w:type="spellStart"/>
      <w:r>
        <w:t>verlanglickait</w:t>
      </w:r>
      <w:proofErr w:type="spellEnd"/>
      <w:r>
        <w:t xml:space="preserve"> </w:t>
      </w:r>
      <w:proofErr w:type="spellStart"/>
      <w:r>
        <w:t>unn</w:t>
      </w:r>
      <w:proofErr w:type="spellEnd"/>
      <w:r>
        <w:t xml:space="preserve"> </w:t>
      </w:r>
      <w:proofErr w:type="spellStart"/>
      <w:r>
        <w:t>senlickeit</w:t>
      </w:r>
      <w:proofErr w:type="spellEnd"/>
      <w:r>
        <w:t xml:space="preserve"> nach </w:t>
      </w:r>
      <w:proofErr w:type="spellStart"/>
      <w:r>
        <w:t>got</w:t>
      </w:r>
      <w:proofErr w:type="spellEnd"/>
      <w:r>
        <w:t xml:space="preserve">. Auch </w:t>
      </w:r>
      <w:proofErr w:type="spellStart"/>
      <w:r>
        <w:t>fert</w:t>
      </w:r>
      <w:proofErr w:type="spellEnd"/>
      <w:r>
        <w:t xml:space="preserve"> kein </w:t>
      </w:r>
      <w:proofErr w:type="spellStart"/>
      <w:r>
        <w:t>sel</w:t>
      </w:r>
      <w:proofErr w:type="spellEnd"/>
      <w:r>
        <w:t xml:space="preserve"> in die schoß </w:t>
      </w:r>
      <w:proofErr w:type="spellStart"/>
      <w:r>
        <w:t>Abrahe</w:t>
      </w:r>
      <w:proofErr w:type="spellEnd"/>
      <w:r>
        <w:t xml:space="preserve"> / dann die </w:t>
      </w:r>
      <w:proofErr w:type="spellStart"/>
      <w:r>
        <w:t>auß</w:t>
      </w:r>
      <w:proofErr w:type="spellEnd"/>
      <w:r>
        <w:t xml:space="preserve"> </w:t>
      </w:r>
      <w:proofErr w:type="spellStart"/>
      <w:r>
        <w:t>jr</w:t>
      </w:r>
      <w:proofErr w:type="spellEnd"/>
      <w:r>
        <w:t xml:space="preserve"> </w:t>
      </w:r>
      <w:proofErr w:type="spellStart"/>
      <w:r>
        <w:t>geporn</w:t>
      </w:r>
      <w:proofErr w:type="spellEnd"/>
      <w:r>
        <w:t xml:space="preserve"> </w:t>
      </w:r>
      <w:proofErr w:type="spellStart"/>
      <w:r>
        <w:t>unn</w:t>
      </w:r>
      <w:proofErr w:type="spellEnd"/>
      <w:r>
        <w:t xml:space="preserve"> herkommen ist / das ist das Christus sagt / welcher in mich glaubt d’ </w:t>
      </w:r>
      <w:proofErr w:type="spellStart"/>
      <w:r>
        <w:t>wirt</w:t>
      </w:r>
      <w:proofErr w:type="spellEnd"/>
      <w:r>
        <w:t xml:space="preserve"> </w:t>
      </w:r>
      <w:proofErr w:type="spellStart"/>
      <w:r>
        <w:t>nit</w:t>
      </w:r>
      <w:proofErr w:type="spellEnd"/>
      <w:r>
        <w:t xml:space="preserve"> sterben / </w:t>
      </w:r>
      <w:proofErr w:type="spellStart"/>
      <w:r>
        <w:t>sond</w:t>
      </w:r>
      <w:proofErr w:type="spellEnd"/>
      <w:r>
        <w:t xml:space="preserve">’ er hat </w:t>
      </w:r>
      <w:proofErr w:type="spellStart"/>
      <w:r>
        <w:t>dz</w:t>
      </w:r>
      <w:proofErr w:type="spellEnd"/>
      <w:r>
        <w:t xml:space="preserve"> ewig leben / (ich </w:t>
      </w:r>
      <w:proofErr w:type="spellStart"/>
      <w:r>
        <w:t>geb</w:t>
      </w:r>
      <w:proofErr w:type="spellEnd"/>
      <w:r>
        <w:t xml:space="preserve"> </w:t>
      </w:r>
      <w:proofErr w:type="spellStart"/>
      <w:r>
        <w:t>wasser</w:t>
      </w:r>
      <w:proofErr w:type="spellEnd"/>
      <w:r>
        <w:t xml:space="preserve"> </w:t>
      </w:r>
      <w:proofErr w:type="spellStart"/>
      <w:r>
        <w:t>zutrincken</w:t>
      </w:r>
      <w:proofErr w:type="spellEnd"/>
      <w:r>
        <w:t xml:space="preserve"> / </w:t>
      </w:r>
      <w:proofErr w:type="spellStart"/>
      <w:r>
        <w:t>welchs</w:t>
      </w:r>
      <w:proofErr w:type="spellEnd"/>
      <w:r>
        <w:t xml:space="preserve"> ins ewig leben sprengt. So auch </w:t>
      </w:r>
      <w:proofErr w:type="spellStart"/>
      <w:r>
        <w:t>ainer</w:t>
      </w:r>
      <w:proofErr w:type="spellEnd"/>
      <w:r>
        <w:t xml:space="preserve"> Abrahams schoß daraus </w:t>
      </w:r>
      <w:proofErr w:type="spellStart"/>
      <w:r>
        <w:t>wolt</w:t>
      </w:r>
      <w:proofErr w:type="spellEnd"/>
      <w:r>
        <w:t xml:space="preserve"> betrachten / das er den tag unsers </w:t>
      </w:r>
      <w:proofErr w:type="spellStart"/>
      <w:r>
        <w:t>herren</w:t>
      </w:r>
      <w:proofErr w:type="spellEnd"/>
      <w:r>
        <w:t xml:space="preserve"> Jesu Christi gesehen hat Joan. 8. </w:t>
      </w:r>
      <w:proofErr w:type="spellStart"/>
      <w:r>
        <w:t>unn</w:t>
      </w:r>
      <w:proofErr w:type="spellEnd"/>
      <w:r>
        <w:t xml:space="preserve"> </w:t>
      </w:r>
      <w:proofErr w:type="spellStart"/>
      <w:r>
        <w:t>dz</w:t>
      </w:r>
      <w:proofErr w:type="spellEnd"/>
      <w:r>
        <w:t xml:space="preserve"> ein man voller tage und gutes </w:t>
      </w:r>
      <w:proofErr w:type="spellStart"/>
      <w:r>
        <w:t>frids</w:t>
      </w:r>
      <w:proofErr w:type="spellEnd"/>
      <w:r>
        <w:t xml:space="preserve"> gewest / d’ </w:t>
      </w:r>
      <w:proofErr w:type="spellStart"/>
      <w:r>
        <w:t>mecht</w:t>
      </w:r>
      <w:proofErr w:type="spellEnd"/>
      <w:r>
        <w:t xml:space="preserve"> sagen das die </w:t>
      </w:r>
      <w:proofErr w:type="spellStart"/>
      <w:r>
        <w:t>selen</w:t>
      </w:r>
      <w:proofErr w:type="spellEnd"/>
      <w:r>
        <w:t xml:space="preserve"> in seiner schoß Christum im </w:t>
      </w:r>
      <w:proofErr w:type="spellStart"/>
      <w:r>
        <w:t>aufgeenden</w:t>
      </w:r>
      <w:proofErr w:type="spellEnd"/>
      <w:r>
        <w:t xml:space="preserve"> tag sehen </w:t>
      </w:r>
      <w:proofErr w:type="spellStart"/>
      <w:r>
        <w:t>unn</w:t>
      </w:r>
      <w:proofErr w:type="spellEnd"/>
      <w:r>
        <w:t xml:space="preserve"> das sie in gutem </w:t>
      </w:r>
      <w:proofErr w:type="spellStart"/>
      <w:r>
        <w:t>frid</w:t>
      </w:r>
      <w:proofErr w:type="spellEnd"/>
      <w:r>
        <w:t xml:space="preserve"> sein / </w:t>
      </w:r>
      <w:proofErr w:type="spellStart"/>
      <w:r>
        <w:t>unn</w:t>
      </w:r>
      <w:proofErr w:type="spellEnd"/>
      <w:r>
        <w:t xml:space="preserve"> voller </w:t>
      </w:r>
      <w:proofErr w:type="spellStart"/>
      <w:r>
        <w:t>jar</w:t>
      </w:r>
      <w:proofErr w:type="spellEnd"/>
      <w:r>
        <w:t xml:space="preserve"> allzeit / darob er nichts </w:t>
      </w:r>
      <w:proofErr w:type="spellStart"/>
      <w:r>
        <w:t>mind</w:t>
      </w:r>
      <w:proofErr w:type="spellEnd"/>
      <w:r>
        <w:t xml:space="preserve">’ </w:t>
      </w:r>
      <w:proofErr w:type="spellStart"/>
      <w:r>
        <w:t>schliessen</w:t>
      </w:r>
      <w:proofErr w:type="spellEnd"/>
      <w:r>
        <w:t xml:space="preserve"> </w:t>
      </w:r>
      <w:proofErr w:type="spellStart"/>
      <w:r>
        <w:t>kondt</w:t>
      </w:r>
      <w:proofErr w:type="spellEnd"/>
      <w:r>
        <w:t xml:space="preserve"> / das d’ </w:t>
      </w:r>
      <w:proofErr w:type="spellStart"/>
      <w:r>
        <w:t>selen</w:t>
      </w:r>
      <w:proofErr w:type="spellEnd"/>
      <w:r>
        <w:t xml:space="preserve"> </w:t>
      </w:r>
      <w:proofErr w:type="spellStart"/>
      <w:r>
        <w:t>standt</w:t>
      </w:r>
      <w:proofErr w:type="spellEnd"/>
      <w:r>
        <w:t xml:space="preserve"> </w:t>
      </w:r>
      <w:proofErr w:type="spellStart"/>
      <w:r>
        <w:t>unn</w:t>
      </w:r>
      <w:proofErr w:type="spellEnd"/>
      <w:r>
        <w:t xml:space="preserve"> leben / klarer </w:t>
      </w:r>
      <w:proofErr w:type="spellStart"/>
      <w:r>
        <w:t>schoener</w:t>
      </w:r>
      <w:proofErr w:type="spellEnd"/>
      <w:r>
        <w:t xml:space="preserve"> / besser edler </w:t>
      </w:r>
      <w:proofErr w:type="spellStart"/>
      <w:r>
        <w:t>unn</w:t>
      </w:r>
      <w:proofErr w:type="spellEnd"/>
      <w:r>
        <w:t xml:space="preserve"> </w:t>
      </w:r>
      <w:proofErr w:type="spellStart"/>
      <w:r>
        <w:t>geystlicher</w:t>
      </w:r>
      <w:proofErr w:type="spellEnd"/>
      <w:r>
        <w:t xml:space="preserve"> dann unser </w:t>
      </w:r>
      <w:proofErr w:type="spellStart"/>
      <w:r>
        <w:t>standt</w:t>
      </w:r>
      <w:proofErr w:type="spellEnd"/>
      <w:r>
        <w:t xml:space="preserve"> </w:t>
      </w:r>
      <w:proofErr w:type="spellStart"/>
      <w:r>
        <w:t>unn</w:t>
      </w:r>
      <w:proofErr w:type="spellEnd"/>
      <w:r>
        <w:t xml:space="preserve"> leben ist / </w:t>
      </w:r>
      <w:proofErr w:type="spellStart"/>
      <w:r>
        <w:t>unn</w:t>
      </w:r>
      <w:proofErr w:type="spellEnd"/>
      <w:r>
        <w:t xml:space="preserve"> </w:t>
      </w:r>
      <w:proofErr w:type="spellStart"/>
      <w:r>
        <w:t>dz</w:t>
      </w:r>
      <w:proofErr w:type="spellEnd"/>
      <w:r>
        <w:t xml:space="preserve"> abermals unser leben / ein </w:t>
      </w:r>
      <w:proofErr w:type="spellStart"/>
      <w:r>
        <w:t>jemerlich</w:t>
      </w:r>
      <w:proofErr w:type="spellEnd"/>
      <w:r>
        <w:t xml:space="preserve"> </w:t>
      </w:r>
      <w:proofErr w:type="spellStart"/>
      <w:r>
        <w:t>unn</w:t>
      </w:r>
      <w:proofErr w:type="spellEnd"/>
      <w:r>
        <w:t xml:space="preserve"> </w:t>
      </w:r>
      <w:proofErr w:type="spellStart"/>
      <w:r>
        <w:t>elends</w:t>
      </w:r>
      <w:proofErr w:type="spellEnd"/>
      <w:r>
        <w:t xml:space="preserve"> leben ist. </w:t>
      </w:r>
    </w:p>
    <w:p w14:paraId="06ABC8B6" w14:textId="77777777" w:rsidR="004D00F1" w:rsidRDefault="004D00F1" w:rsidP="004D00F1">
      <w:pPr>
        <w:pStyle w:val="berschrift2"/>
      </w:pPr>
      <w:r>
        <w:t xml:space="preserve">Vom </w:t>
      </w:r>
      <w:proofErr w:type="spellStart"/>
      <w:r>
        <w:t>fegfeuer</w:t>
      </w:r>
      <w:proofErr w:type="spellEnd"/>
      <w:r>
        <w:t xml:space="preserve"> der </w:t>
      </w:r>
      <w:proofErr w:type="spellStart"/>
      <w:r>
        <w:t>menschen</w:t>
      </w:r>
      <w:proofErr w:type="spellEnd"/>
      <w:r>
        <w:t xml:space="preserve"> und </w:t>
      </w:r>
      <w:proofErr w:type="spellStart"/>
      <w:r>
        <w:t>abgeschidnen</w:t>
      </w:r>
      <w:proofErr w:type="spellEnd"/>
      <w:r>
        <w:t xml:space="preserve"> </w:t>
      </w:r>
      <w:proofErr w:type="spellStart"/>
      <w:r>
        <w:t>seelen</w:t>
      </w:r>
      <w:proofErr w:type="spellEnd"/>
      <w:r>
        <w:t>.</w:t>
      </w:r>
    </w:p>
    <w:p w14:paraId="073F9D40" w14:textId="77777777" w:rsidR="004D00F1" w:rsidRDefault="004D00F1" w:rsidP="004D00F1">
      <w:pPr>
        <w:pStyle w:val="StandardWeb"/>
      </w:pPr>
      <w:r>
        <w:t xml:space="preserve">Mann pflegt zu reden das die </w:t>
      </w:r>
      <w:proofErr w:type="spellStart"/>
      <w:r>
        <w:t>selen</w:t>
      </w:r>
      <w:proofErr w:type="spellEnd"/>
      <w:r>
        <w:t xml:space="preserve"> (so durch Christum </w:t>
      </w:r>
      <w:proofErr w:type="spellStart"/>
      <w:r>
        <w:t>abgescheyden</w:t>
      </w:r>
      <w:proofErr w:type="spellEnd"/>
      <w:r>
        <w:t xml:space="preserve"> </w:t>
      </w:r>
      <w:proofErr w:type="spellStart"/>
      <w:r>
        <w:t>unn</w:t>
      </w:r>
      <w:proofErr w:type="spellEnd"/>
      <w:r>
        <w:t xml:space="preserve"> </w:t>
      </w:r>
      <w:proofErr w:type="spellStart"/>
      <w:r>
        <w:t>entschlaffen</w:t>
      </w:r>
      <w:proofErr w:type="spellEnd"/>
      <w:r>
        <w:t xml:space="preserve"> sein) im </w:t>
      </w:r>
      <w:proofErr w:type="spellStart"/>
      <w:r>
        <w:t>fegfewer</w:t>
      </w:r>
      <w:proofErr w:type="spellEnd"/>
      <w:r>
        <w:t xml:space="preserve"> liegen aber man </w:t>
      </w:r>
      <w:proofErr w:type="spellStart"/>
      <w:r>
        <w:t>brengt</w:t>
      </w:r>
      <w:proofErr w:type="spellEnd"/>
      <w:r>
        <w:t xml:space="preserve"> keinen </w:t>
      </w:r>
      <w:proofErr w:type="spellStart"/>
      <w:r>
        <w:t>grundt</w:t>
      </w:r>
      <w:proofErr w:type="spellEnd"/>
      <w:r>
        <w:t xml:space="preserve"> der </w:t>
      </w:r>
      <w:proofErr w:type="spellStart"/>
      <w:r>
        <w:t>schrifften</w:t>
      </w:r>
      <w:proofErr w:type="spellEnd"/>
      <w:r>
        <w:t xml:space="preserve"> / das also sey / so ist in auch die </w:t>
      </w:r>
      <w:proofErr w:type="spellStart"/>
      <w:r>
        <w:t>historien</w:t>
      </w:r>
      <w:proofErr w:type="spellEnd"/>
      <w:r>
        <w:t xml:space="preserve"> von Lazaro / solchen </w:t>
      </w:r>
      <w:proofErr w:type="spellStart"/>
      <w:r>
        <w:t>redner</w:t>
      </w:r>
      <w:proofErr w:type="spellEnd"/>
      <w:r>
        <w:t xml:space="preserve"> / entgegen / </w:t>
      </w:r>
      <w:proofErr w:type="spellStart"/>
      <w:r>
        <w:t>Seintemal</w:t>
      </w:r>
      <w:proofErr w:type="spellEnd"/>
      <w:r>
        <w:t xml:space="preserve"> allein die </w:t>
      </w:r>
      <w:proofErr w:type="spellStart"/>
      <w:r>
        <w:t>vertümpten</w:t>
      </w:r>
      <w:proofErr w:type="spellEnd"/>
      <w:r>
        <w:t xml:space="preserve"> </w:t>
      </w:r>
      <w:proofErr w:type="spellStart"/>
      <w:r>
        <w:t>selen</w:t>
      </w:r>
      <w:proofErr w:type="spellEnd"/>
      <w:r>
        <w:t xml:space="preserve"> / in die flammen </w:t>
      </w:r>
      <w:proofErr w:type="spellStart"/>
      <w:r>
        <w:t>faren</w:t>
      </w:r>
      <w:proofErr w:type="spellEnd"/>
      <w:r>
        <w:t xml:space="preserve"> / </w:t>
      </w:r>
      <w:proofErr w:type="spellStart"/>
      <w:r>
        <w:t>unnd</w:t>
      </w:r>
      <w:proofErr w:type="spellEnd"/>
      <w:r>
        <w:t xml:space="preserve"> die </w:t>
      </w:r>
      <w:proofErr w:type="spellStart"/>
      <w:r>
        <w:t>glaubigen</w:t>
      </w:r>
      <w:proofErr w:type="spellEnd"/>
      <w:r>
        <w:t xml:space="preserve"> in die </w:t>
      </w:r>
      <w:proofErr w:type="spellStart"/>
      <w:r>
        <w:t>stat</w:t>
      </w:r>
      <w:proofErr w:type="spellEnd"/>
      <w:r>
        <w:t xml:space="preserve"> des </w:t>
      </w:r>
      <w:proofErr w:type="spellStart"/>
      <w:r>
        <w:t>trostes</w:t>
      </w:r>
      <w:proofErr w:type="spellEnd"/>
      <w:r>
        <w:t xml:space="preserve"> / der </w:t>
      </w:r>
      <w:proofErr w:type="spellStart"/>
      <w:r>
        <w:t>gerechtigkeit</w:t>
      </w:r>
      <w:proofErr w:type="spellEnd"/>
      <w:r>
        <w:t xml:space="preserve"> / wie oben </w:t>
      </w:r>
      <w:proofErr w:type="spellStart"/>
      <w:r>
        <w:t>beruert</w:t>
      </w:r>
      <w:proofErr w:type="spellEnd"/>
      <w:r>
        <w:t xml:space="preserve">. Auch ist wider die selben / das zwo stet oder </w:t>
      </w:r>
      <w:proofErr w:type="spellStart"/>
      <w:r>
        <w:t>stend</w:t>
      </w:r>
      <w:proofErr w:type="spellEnd"/>
      <w:r>
        <w:t xml:space="preserve"> sein der </w:t>
      </w:r>
      <w:proofErr w:type="spellStart"/>
      <w:r>
        <w:t>selen</w:t>
      </w:r>
      <w:proofErr w:type="spellEnd"/>
      <w:r>
        <w:t xml:space="preserve"> / und das kein </w:t>
      </w:r>
      <w:proofErr w:type="spellStart"/>
      <w:r>
        <w:t>fewer</w:t>
      </w:r>
      <w:proofErr w:type="spellEnd"/>
      <w:r>
        <w:t xml:space="preserve"> ist gefunden in der schoß </w:t>
      </w:r>
      <w:proofErr w:type="spellStart"/>
      <w:r>
        <w:t>Abrahe</w:t>
      </w:r>
      <w:proofErr w:type="spellEnd"/>
      <w:r>
        <w:t xml:space="preserve"> / Demnach glaub ich nicht / das die </w:t>
      </w:r>
      <w:proofErr w:type="spellStart"/>
      <w:r>
        <w:t>glaubigen</w:t>
      </w:r>
      <w:proofErr w:type="spellEnd"/>
      <w:r>
        <w:t xml:space="preserve"> </w:t>
      </w:r>
      <w:proofErr w:type="spellStart"/>
      <w:r>
        <w:t>seelen</w:t>
      </w:r>
      <w:proofErr w:type="spellEnd"/>
      <w:r>
        <w:t xml:space="preserve"> durch flammen oder </w:t>
      </w:r>
      <w:proofErr w:type="spellStart"/>
      <w:r>
        <w:t>fewer</w:t>
      </w:r>
      <w:proofErr w:type="spellEnd"/>
      <w:r>
        <w:t xml:space="preserve"> </w:t>
      </w:r>
      <w:proofErr w:type="spellStart"/>
      <w:r>
        <w:t>gequelt</w:t>
      </w:r>
      <w:proofErr w:type="spellEnd"/>
      <w:r>
        <w:t xml:space="preserve"> werden. </w:t>
      </w:r>
      <w:proofErr w:type="spellStart"/>
      <w:r>
        <w:t>Bevoran</w:t>
      </w:r>
      <w:proofErr w:type="spellEnd"/>
      <w:r>
        <w:t xml:space="preserve"> ist mir unglaublich / das die </w:t>
      </w:r>
      <w:proofErr w:type="spellStart"/>
      <w:r>
        <w:t>selen</w:t>
      </w:r>
      <w:proofErr w:type="spellEnd"/>
      <w:r>
        <w:t xml:space="preserve"> in </w:t>
      </w:r>
      <w:proofErr w:type="spellStart"/>
      <w:r>
        <w:t>materlichem</w:t>
      </w:r>
      <w:proofErr w:type="spellEnd"/>
      <w:r>
        <w:t xml:space="preserve"> oder </w:t>
      </w:r>
      <w:proofErr w:type="spellStart"/>
      <w:r>
        <w:t>elementischem</w:t>
      </w:r>
      <w:proofErr w:type="spellEnd"/>
      <w:r>
        <w:t xml:space="preserve"> </w:t>
      </w:r>
      <w:proofErr w:type="spellStart"/>
      <w:r>
        <w:t>fewer</w:t>
      </w:r>
      <w:proofErr w:type="spellEnd"/>
      <w:r>
        <w:t xml:space="preserve"> </w:t>
      </w:r>
      <w:proofErr w:type="spellStart"/>
      <w:r>
        <w:t>solten</w:t>
      </w:r>
      <w:proofErr w:type="spellEnd"/>
      <w:r>
        <w:t xml:space="preserve"> sitzen. </w:t>
      </w:r>
      <w:proofErr w:type="spellStart"/>
      <w:r>
        <w:t>Darumb</w:t>
      </w:r>
      <w:proofErr w:type="spellEnd"/>
      <w:r>
        <w:t xml:space="preserve"> verlaß ich </w:t>
      </w:r>
      <w:proofErr w:type="spellStart"/>
      <w:r>
        <w:t>dise</w:t>
      </w:r>
      <w:proofErr w:type="spellEnd"/>
      <w:r>
        <w:t xml:space="preserve"> </w:t>
      </w:r>
      <w:proofErr w:type="spellStart"/>
      <w:r>
        <w:t>ungegruente</w:t>
      </w:r>
      <w:proofErr w:type="spellEnd"/>
      <w:r>
        <w:t xml:space="preserve"> rede. Doch </w:t>
      </w:r>
      <w:proofErr w:type="spellStart"/>
      <w:r>
        <w:t>wil</w:t>
      </w:r>
      <w:proofErr w:type="spellEnd"/>
      <w:r>
        <w:t xml:space="preserve"> ich nicht </w:t>
      </w:r>
      <w:proofErr w:type="spellStart"/>
      <w:r>
        <w:t>verneynen</w:t>
      </w:r>
      <w:proofErr w:type="spellEnd"/>
      <w:r>
        <w:t xml:space="preserve"> / das der </w:t>
      </w:r>
      <w:proofErr w:type="spellStart"/>
      <w:r>
        <w:t>heylig</w:t>
      </w:r>
      <w:proofErr w:type="spellEnd"/>
      <w:r>
        <w:t xml:space="preserve"> </w:t>
      </w:r>
      <w:proofErr w:type="spellStart"/>
      <w:r>
        <w:t>geyst</w:t>
      </w:r>
      <w:proofErr w:type="spellEnd"/>
      <w:r>
        <w:t xml:space="preserve"> / das </w:t>
      </w:r>
      <w:proofErr w:type="spellStart"/>
      <w:r>
        <w:t>boeß</w:t>
      </w:r>
      <w:proofErr w:type="spellEnd"/>
      <w:r>
        <w:t xml:space="preserve"> und gut </w:t>
      </w:r>
      <w:proofErr w:type="spellStart"/>
      <w:r>
        <w:t>volck</w:t>
      </w:r>
      <w:proofErr w:type="spellEnd"/>
      <w:r>
        <w:t xml:space="preserve"> </w:t>
      </w:r>
      <w:proofErr w:type="spellStart"/>
      <w:r>
        <w:t>zeyten</w:t>
      </w:r>
      <w:proofErr w:type="spellEnd"/>
      <w:r>
        <w:t xml:space="preserve"> einem </w:t>
      </w:r>
      <w:proofErr w:type="spellStart"/>
      <w:r>
        <w:t>holtz</w:t>
      </w:r>
      <w:proofErr w:type="spellEnd"/>
      <w:r>
        <w:t xml:space="preserve"> / und </w:t>
      </w:r>
      <w:proofErr w:type="spellStart"/>
      <w:r>
        <w:t>gottis</w:t>
      </w:r>
      <w:proofErr w:type="spellEnd"/>
      <w:r>
        <w:t xml:space="preserve"> </w:t>
      </w:r>
      <w:proofErr w:type="spellStart"/>
      <w:r>
        <w:t>wort</w:t>
      </w:r>
      <w:proofErr w:type="spellEnd"/>
      <w:r>
        <w:t xml:space="preserve"> einen </w:t>
      </w:r>
      <w:proofErr w:type="spellStart"/>
      <w:r>
        <w:t>fewer</w:t>
      </w:r>
      <w:proofErr w:type="spellEnd"/>
      <w:r>
        <w:t xml:space="preserve"> vergleicht / Nach dem Jeremias spricht / </w:t>
      </w:r>
      <w:proofErr w:type="spellStart"/>
      <w:r>
        <w:t>Nym</w:t>
      </w:r>
      <w:proofErr w:type="spellEnd"/>
      <w:r>
        <w:t xml:space="preserve"> war / ich </w:t>
      </w:r>
      <w:proofErr w:type="spellStart"/>
      <w:r>
        <w:t>geb</w:t>
      </w:r>
      <w:proofErr w:type="spellEnd"/>
      <w:r>
        <w:t xml:space="preserve"> mein </w:t>
      </w:r>
      <w:proofErr w:type="spellStart"/>
      <w:r>
        <w:t>wort</w:t>
      </w:r>
      <w:proofErr w:type="spellEnd"/>
      <w:r>
        <w:t xml:space="preserve"> in deinen </w:t>
      </w:r>
      <w:proofErr w:type="spellStart"/>
      <w:r>
        <w:t>mundt</w:t>
      </w:r>
      <w:proofErr w:type="spellEnd"/>
      <w:r>
        <w:t xml:space="preserve"> zu einem </w:t>
      </w:r>
      <w:proofErr w:type="spellStart"/>
      <w:r>
        <w:t>fewer</w:t>
      </w:r>
      <w:proofErr w:type="spellEnd"/>
      <w:r>
        <w:t xml:space="preserve"> / und das </w:t>
      </w:r>
      <w:proofErr w:type="spellStart"/>
      <w:r>
        <w:t>volck</w:t>
      </w:r>
      <w:proofErr w:type="spellEnd"/>
      <w:r>
        <w:t xml:space="preserve"> zu </w:t>
      </w:r>
      <w:proofErr w:type="spellStart"/>
      <w:r>
        <w:t>holtz</w:t>
      </w:r>
      <w:proofErr w:type="spellEnd"/>
      <w:r>
        <w:t xml:space="preserve"> </w:t>
      </w:r>
      <w:proofErr w:type="spellStart"/>
      <w:r>
        <w:t>unnd</w:t>
      </w:r>
      <w:proofErr w:type="spellEnd"/>
      <w:r>
        <w:t xml:space="preserve"> es </w:t>
      </w:r>
      <w:proofErr w:type="spellStart"/>
      <w:r>
        <w:t>wirt</w:t>
      </w:r>
      <w:proofErr w:type="spellEnd"/>
      <w:r>
        <w:t xml:space="preserve"> sie </w:t>
      </w:r>
      <w:proofErr w:type="spellStart"/>
      <w:r>
        <w:t>verzeren</w:t>
      </w:r>
      <w:proofErr w:type="spellEnd"/>
      <w:r>
        <w:t xml:space="preserve">. </w:t>
      </w:r>
      <w:proofErr w:type="spellStart"/>
      <w:r>
        <w:t>Jere</w:t>
      </w:r>
      <w:proofErr w:type="spellEnd"/>
      <w:r>
        <w:t xml:space="preserve">. 5. Ein </w:t>
      </w:r>
      <w:proofErr w:type="spellStart"/>
      <w:r>
        <w:t>solchs</w:t>
      </w:r>
      <w:proofErr w:type="spellEnd"/>
      <w:r>
        <w:t xml:space="preserve"> </w:t>
      </w:r>
      <w:proofErr w:type="spellStart"/>
      <w:r>
        <w:t>holtz</w:t>
      </w:r>
      <w:proofErr w:type="spellEnd"/>
      <w:r>
        <w:t xml:space="preserve"> ward darnach Jeremias / und ein </w:t>
      </w:r>
      <w:proofErr w:type="spellStart"/>
      <w:r>
        <w:t>solchs</w:t>
      </w:r>
      <w:proofErr w:type="spellEnd"/>
      <w:r>
        <w:t xml:space="preserve"> </w:t>
      </w:r>
      <w:proofErr w:type="spellStart"/>
      <w:r>
        <w:t>fewer</w:t>
      </w:r>
      <w:proofErr w:type="spellEnd"/>
      <w:r>
        <w:t xml:space="preserve"> wardt </w:t>
      </w:r>
      <w:proofErr w:type="spellStart"/>
      <w:r>
        <w:t>gottis</w:t>
      </w:r>
      <w:proofErr w:type="spellEnd"/>
      <w:r>
        <w:t xml:space="preserve"> </w:t>
      </w:r>
      <w:proofErr w:type="spellStart"/>
      <w:r>
        <w:t>wort</w:t>
      </w:r>
      <w:proofErr w:type="spellEnd"/>
      <w:r>
        <w:t xml:space="preserve"> in </w:t>
      </w:r>
      <w:proofErr w:type="spellStart"/>
      <w:r>
        <w:t>jme</w:t>
      </w:r>
      <w:proofErr w:type="spellEnd"/>
      <w:r>
        <w:t xml:space="preserve"> / Dann das </w:t>
      </w:r>
      <w:proofErr w:type="spellStart"/>
      <w:r>
        <w:t>wort</w:t>
      </w:r>
      <w:proofErr w:type="spellEnd"/>
      <w:r>
        <w:t xml:space="preserve"> </w:t>
      </w:r>
      <w:proofErr w:type="spellStart"/>
      <w:r>
        <w:t>gottis</w:t>
      </w:r>
      <w:proofErr w:type="spellEnd"/>
      <w:r>
        <w:t xml:space="preserve"> </w:t>
      </w:r>
      <w:proofErr w:type="spellStart"/>
      <w:r>
        <w:t>wurd</w:t>
      </w:r>
      <w:proofErr w:type="spellEnd"/>
      <w:r>
        <w:t xml:space="preserve"> im </w:t>
      </w:r>
      <w:proofErr w:type="spellStart"/>
      <w:r>
        <w:t>hertzen</w:t>
      </w:r>
      <w:proofErr w:type="spellEnd"/>
      <w:r>
        <w:t xml:space="preserve"> </w:t>
      </w:r>
      <w:proofErr w:type="spellStart"/>
      <w:r>
        <w:t>Jeremie</w:t>
      </w:r>
      <w:proofErr w:type="spellEnd"/>
      <w:r>
        <w:t xml:space="preserve"> als ein </w:t>
      </w:r>
      <w:proofErr w:type="spellStart"/>
      <w:r>
        <w:t>auffprillendt</w:t>
      </w:r>
      <w:proofErr w:type="spellEnd"/>
      <w:r>
        <w:t xml:space="preserve"> und </w:t>
      </w:r>
      <w:proofErr w:type="spellStart"/>
      <w:r>
        <w:t>rotblickendt</w:t>
      </w:r>
      <w:proofErr w:type="spellEnd"/>
      <w:r>
        <w:t xml:space="preserve"> </w:t>
      </w:r>
      <w:proofErr w:type="spellStart"/>
      <w:r>
        <w:t>fewer</w:t>
      </w:r>
      <w:proofErr w:type="spellEnd"/>
      <w:r>
        <w:t xml:space="preserve"> / und </w:t>
      </w:r>
      <w:proofErr w:type="spellStart"/>
      <w:r>
        <w:t>verbrandt</w:t>
      </w:r>
      <w:proofErr w:type="spellEnd"/>
      <w:r>
        <w:t xml:space="preserve"> den </w:t>
      </w:r>
      <w:proofErr w:type="spellStart"/>
      <w:r>
        <w:t>Jeremiam</w:t>
      </w:r>
      <w:proofErr w:type="spellEnd"/>
      <w:r>
        <w:t xml:space="preserve"> / so </w:t>
      </w:r>
      <w:proofErr w:type="spellStart"/>
      <w:r>
        <w:t>durr</w:t>
      </w:r>
      <w:proofErr w:type="spellEnd"/>
      <w:r>
        <w:t xml:space="preserve"> / das er es nicht </w:t>
      </w:r>
      <w:proofErr w:type="spellStart"/>
      <w:r>
        <w:t>lenger</w:t>
      </w:r>
      <w:proofErr w:type="spellEnd"/>
      <w:r>
        <w:t xml:space="preserve"> </w:t>
      </w:r>
      <w:proofErr w:type="spellStart"/>
      <w:r>
        <w:t>erleyden</w:t>
      </w:r>
      <w:proofErr w:type="spellEnd"/>
      <w:r>
        <w:t xml:space="preserve"> </w:t>
      </w:r>
      <w:proofErr w:type="spellStart"/>
      <w:r>
        <w:t>moecht</w:t>
      </w:r>
      <w:proofErr w:type="spellEnd"/>
      <w:r>
        <w:t xml:space="preserve"> / Jerem. 20. Das </w:t>
      </w:r>
      <w:proofErr w:type="spellStart"/>
      <w:r>
        <w:t>wort</w:t>
      </w:r>
      <w:proofErr w:type="spellEnd"/>
      <w:r>
        <w:t xml:space="preserve"> </w:t>
      </w:r>
      <w:proofErr w:type="spellStart"/>
      <w:r>
        <w:t>gottis</w:t>
      </w:r>
      <w:proofErr w:type="spellEnd"/>
      <w:r>
        <w:t xml:space="preserve"> ist </w:t>
      </w:r>
      <w:proofErr w:type="spellStart"/>
      <w:r>
        <w:t>uber</w:t>
      </w:r>
      <w:proofErr w:type="spellEnd"/>
      <w:r>
        <w:t xml:space="preserve"> die </w:t>
      </w:r>
      <w:proofErr w:type="spellStart"/>
      <w:r>
        <w:t>massen</w:t>
      </w:r>
      <w:proofErr w:type="spellEnd"/>
      <w:r>
        <w:t xml:space="preserve"> brennende / Heb. 4. und durchgeht </w:t>
      </w:r>
      <w:proofErr w:type="spellStart"/>
      <w:r>
        <w:t>gepain</w:t>
      </w:r>
      <w:proofErr w:type="spellEnd"/>
      <w:r>
        <w:t xml:space="preserve"> und </w:t>
      </w:r>
      <w:proofErr w:type="spellStart"/>
      <w:r>
        <w:t>marck</w:t>
      </w:r>
      <w:proofErr w:type="spellEnd"/>
      <w:r>
        <w:t xml:space="preserve"> / </w:t>
      </w:r>
      <w:proofErr w:type="spellStart"/>
      <w:r>
        <w:t>unn</w:t>
      </w:r>
      <w:proofErr w:type="spellEnd"/>
      <w:r>
        <w:t xml:space="preserve"> </w:t>
      </w:r>
      <w:proofErr w:type="spellStart"/>
      <w:r>
        <w:t>teylt</w:t>
      </w:r>
      <w:proofErr w:type="spellEnd"/>
      <w:r>
        <w:t xml:space="preserve"> den </w:t>
      </w:r>
      <w:proofErr w:type="spellStart"/>
      <w:r>
        <w:t>geyst</w:t>
      </w:r>
      <w:proofErr w:type="spellEnd"/>
      <w:r>
        <w:t xml:space="preserve"> von der </w:t>
      </w:r>
      <w:proofErr w:type="spellStart"/>
      <w:r>
        <w:t>selen</w:t>
      </w:r>
      <w:proofErr w:type="spellEnd"/>
      <w:r>
        <w:t xml:space="preserve"> / wann es von </w:t>
      </w:r>
      <w:proofErr w:type="spellStart"/>
      <w:r>
        <w:t>got</w:t>
      </w:r>
      <w:proofErr w:type="spellEnd"/>
      <w:r>
        <w:t xml:space="preserve"> im </w:t>
      </w:r>
      <w:proofErr w:type="spellStart"/>
      <w:r>
        <w:t>grundt</w:t>
      </w:r>
      <w:proofErr w:type="spellEnd"/>
      <w:r>
        <w:t xml:space="preserve"> der </w:t>
      </w:r>
      <w:proofErr w:type="spellStart"/>
      <w:r>
        <w:t>seelen</w:t>
      </w:r>
      <w:proofErr w:type="spellEnd"/>
      <w:r>
        <w:t xml:space="preserve"> und guten </w:t>
      </w:r>
      <w:proofErr w:type="spellStart"/>
      <w:r>
        <w:t>acker</w:t>
      </w:r>
      <w:proofErr w:type="spellEnd"/>
      <w:r>
        <w:t xml:space="preserve"> aufgeht / dann so es im glauben ist angenommen / was ist es anders / dann das </w:t>
      </w:r>
      <w:proofErr w:type="spellStart"/>
      <w:r>
        <w:t>fewer</w:t>
      </w:r>
      <w:proofErr w:type="spellEnd"/>
      <w:r>
        <w:t xml:space="preserve"> das Christus geschickt hat / </w:t>
      </w:r>
      <w:proofErr w:type="spellStart"/>
      <w:r>
        <w:t>dz</w:t>
      </w:r>
      <w:proofErr w:type="spellEnd"/>
      <w:r>
        <w:t xml:space="preserve"> brennen </w:t>
      </w:r>
      <w:proofErr w:type="spellStart"/>
      <w:r>
        <w:t>sol</w:t>
      </w:r>
      <w:proofErr w:type="spellEnd"/>
      <w:r>
        <w:t xml:space="preserve"> / Lu. 12. Es </w:t>
      </w:r>
      <w:proofErr w:type="spellStart"/>
      <w:r>
        <w:t>gebirt</w:t>
      </w:r>
      <w:proofErr w:type="spellEnd"/>
      <w:r>
        <w:t xml:space="preserve"> </w:t>
      </w:r>
      <w:proofErr w:type="spellStart"/>
      <w:r>
        <w:t>senlickeit</w:t>
      </w:r>
      <w:proofErr w:type="spellEnd"/>
      <w:r>
        <w:t xml:space="preserve"> / lieb / </w:t>
      </w:r>
      <w:proofErr w:type="spellStart"/>
      <w:r>
        <w:t>gerechtigkeit</w:t>
      </w:r>
      <w:proofErr w:type="spellEnd"/>
      <w:r>
        <w:t xml:space="preserve"> / </w:t>
      </w:r>
      <w:proofErr w:type="spellStart"/>
      <w:r>
        <w:t>weißheit</w:t>
      </w:r>
      <w:proofErr w:type="spellEnd"/>
      <w:r>
        <w:t xml:space="preserve"> und </w:t>
      </w:r>
      <w:proofErr w:type="spellStart"/>
      <w:r>
        <w:t>newhait</w:t>
      </w:r>
      <w:proofErr w:type="spellEnd"/>
      <w:r>
        <w:t xml:space="preserve"> des </w:t>
      </w:r>
      <w:proofErr w:type="spellStart"/>
      <w:r>
        <w:t>menschen</w:t>
      </w:r>
      <w:proofErr w:type="spellEnd"/>
      <w:r>
        <w:t xml:space="preserve"> / </w:t>
      </w:r>
      <w:proofErr w:type="spellStart"/>
      <w:r>
        <w:t>solt</w:t>
      </w:r>
      <w:proofErr w:type="spellEnd"/>
      <w:r>
        <w:t xml:space="preserve"> es dann </w:t>
      </w:r>
      <w:proofErr w:type="spellStart"/>
      <w:r>
        <w:t>nit</w:t>
      </w:r>
      <w:proofErr w:type="spellEnd"/>
      <w:r>
        <w:t xml:space="preserve"> brennen / anzünden / fegen und reinigen? Demnach </w:t>
      </w:r>
      <w:proofErr w:type="spellStart"/>
      <w:r>
        <w:t>moecht</w:t>
      </w:r>
      <w:proofErr w:type="spellEnd"/>
      <w:r>
        <w:t xml:space="preserve"> ich </w:t>
      </w:r>
      <w:proofErr w:type="spellStart"/>
      <w:r>
        <w:t>verlanglikait</w:t>
      </w:r>
      <w:proofErr w:type="spellEnd"/>
      <w:r>
        <w:t xml:space="preserve"> / und </w:t>
      </w:r>
      <w:proofErr w:type="spellStart"/>
      <w:r>
        <w:t>verzerende</w:t>
      </w:r>
      <w:proofErr w:type="spellEnd"/>
      <w:r>
        <w:t xml:space="preserve"> </w:t>
      </w:r>
      <w:proofErr w:type="spellStart"/>
      <w:r>
        <w:t>senlickait</w:t>
      </w:r>
      <w:proofErr w:type="spellEnd"/>
      <w:r>
        <w:t xml:space="preserve"> nach </w:t>
      </w:r>
      <w:proofErr w:type="spellStart"/>
      <w:r>
        <w:t>got</w:t>
      </w:r>
      <w:proofErr w:type="spellEnd"/>
      <w:r>
        <w:t xml:space="preserve"> (welche </w:t>
      </w:r>
      <w:proofErr w:type="spellStart"/>
      <w:r>
        <w:t>auß</w:t>
      </w:r>
      <w:proofErr w:type="spellEnd"/>
      <w:r>
        <w:t xml:space="preserve"> dem lebendigen </w:t>
      </w:r>
      <w:proofErr w:type="spellStart"/>
      <w:r>
        <w:t>wort</w:t>
      </w:r>
      <w:proofErr w:type="spellEnd"/>
      <w:r>
        <w:t xml:space="preserve"> </w:t>
      </w:r>
      <w:proofErr w:type="spellStart"/>
      <w:r>
        <w:t>gottis</w:t>
      </w:r>
      <w:proofErr w:type="spellEnd"/>
      <w:r>
        <w:t xml:space="preserve"> </w:t>
      </w:r>
      <w:proofErr w:type="spellStart"/>
      <w:r>
        <w:t>komen</w:t>
      </w:r>
      <w:proofErr w:type="spellEnd"/>
      <w:r>
        <w:t xml:space="preserve">) ein </w:t>
      </w:r>
      <w:proofErr w:type="spellStart"/>
      <w:r>
        <w:t>fegfewer</w:t>
      </w:r>
      <w:proofErr w:type="spellEnd"/>
      <w:r>
        <w:t xml:space="preserve"> </w:t>
      </w:r>
      <w:proofErr w:type="spellStart"/>
      <w:r>
        <w:t>haissen</w:t>
      </w:r>
      <w:proofErr w:type="spellEnd"/>
      <w:r>
        <w:t xml:space="preserve"> / und sagen / das die brennende </w:t>
      </w:r>
      <w:proofErr w:type="spellStart"/>
      <w:r>
        <w:t>unnd</w:t>
      </w:r>
      <w:proofErr w:type="spellEnd"/>
      <w:r>
        <w:t xml:space="preserve"> hitzige </w:t>
      </w:r>
      <w:proofErr w:type="spellStart"/>
      <w:r>
        <w:t>begerung</w:t>
      </w:r>
      <w:proofErr w:type="spellEnd"/>
      <w:r>
        <w:t xml:space="preserve"> nach </w:t>
      </w:r>
      <w:proofErr w:type="spellStart"/>
      <w:r>
        <w:t>got</w:t>
      </w:r>
      <w:proofErr w:type="spellEnd"/>
      <w:r>
        <w:t xml:space="preserve"> alles </w:t>
      </w:r>
      <w:proofErr w:type="spellStart"/>
      <w:r>
        <w:t>holtz</w:t>
      </w:r>
      <w:proofErr w:type="spellEnd"/>
      <w:r>
        <w:t xml:space="preserve"> / heu und stoppeln in den </w:t>
      </w:r>
      <w:proofErr w:type="spellStart"/>
      <w:r>
        <w:t>selen</w:t>
      </w:r>
      <w:proofErr w:type="spellEnd"/>
      <w:r>
        <w:t xml:space="preserve"> </w:t>
      </w:r>
      <w:proofErr w:type="spellStart"/>
      <w:r>
        <w:t>verbren</w:t>
      </w:r>
      <w:proofErr w:type="spellEnd"/>
      <w:r>
        <w:t xml:space="preserve"> / und allen </w:t>
      </w:r>
      <w:proofErr w:type="spellStart"/>
      <w:r>
        <w:t>mangel</w:t>
      </w:r>
      <w:proofErr w:type="spellEnd"/>
      <w:r>
        <w:t xml:space="preserve"> </w:t>
      </w:r>
      <w:proofErr w:type="spellStart"/>
      <w:r>
        <w:t>rost</w:t>
      </w:r>
      <w:proofErr w:type="spellEnd"/>
      <w:r>
        <w:t xml:space="preserve"> oder gebrechen </w:t>
      </w:r>
      <w:proofErr w:type="spellStart"/>
      <w:r>
        <w:t>abfeeg</w:t>
      </w:r>
      <w:proofErr w:type="spellEnd"/>
      <w:r>
        <w:t xml:space="preserve">. Ich </w:t>
      </w:r>
      <w:proofErr w:type="spellStart"/>
      <w:r>
        <w:t>forcht</w:t>
      </w:r>
      <w:proofErr w:type="spellEnd"/>
      <w:r>
        <w:t xml:space="preserve"> / das etliche </w:t>
      </w:r>
      <w:proofErr w:type="spellStart"/>
      <w:r>
        <w:t>selen</w:t>
      </w:r>
      <w:proofErr w:type="spellEnd"/>
      <w:r>
        <w:t xml:space="preserve"> / nach dem </w:t>
      </w:r>
      <w:proofErr w:type="spellStart"/>
      <w:r>
        <w:t>tod</w:t>
      </w:r>
      <w:proofErr w:type="spellEnd"/>
      <w:r>
        <w:t xml:space="preserve"> </w:t>
      </w:r>
      <w:proofErr w:type="spellStart"/>
      <w:r>
        <w:t>mangel</w:t>
      </w:r>
      <w:proofErr w:type="spellEnd"/>
      <w:r>
        <w:t xml:space="preserve"> und gebrechen haben in </w:t>
      </w:r>
      <w:proofErr w:type="spellStart"/>
      <w:r>
        <w:t>jrer</w:t>
      </w:r>
      <w:proofErr w:type="spellEnd"/>
      <w:r>
        <w:t xml:space="preserve"> lieb </w:t>
      </w:r>
      <w:proofErr w:type="spellStart"/>
      <w:r>
        <w:t>gottis</w:t>
      </w:r>
      <w:proofErr w:type="spellEnd"/>
      <w:r>
        <w:t xml:space="preserve"> / </w:t>
      </w:r>
      <w:proofErr w:type="spellStart"/>
      <w:r>
        <w:t>inn</w:t>
      </w:r>
      <w:proofErr w:type="spellEnd"/>
      <w:r>
        <w:t xml:space="preserve"> </w:t>
      </w:r>
      <w:proofErr w:type="spellStart"/>
      <w:r>
        <w:t>jrer</w:t>
      </w:r>
      <w:proofErr w:type="spellEnd"/>
      <w:r>
        <w:t xml:space="preserve"> </w:t>
      </w:r>
      <w:proofErr w:type="spellStart"/>
      <w:r>
        <w:t>gerechtigkeit</w:t>
      </w:r>
      <w:proofErr w:type="spellEnd"/>
      <w:r>
        <w:t xml:space="preserve"> / </w:t>
      </w:r>
      <w:proofErr w:type="spellStart"/>
      <w:r>
        <w:t>inn</w:t>
      </w:r>
      <w:proofErr w:type="spellEnd"/>
      <w:r>
        <w:t xml:space="preserve"> </w:t>
      </w:r>
      <w:proofErr w:type="spellStart"/>
      <w:r>
        <w:t>jrer</w:t>
      </w:r>
      <w:proofErr w:type="spellEnd"/>
      <w:r>
        <w:t xml:space="preserve"> </w:t>
      </w:r>
      <w:proofErr w:type="spellStart"/>
      <w:r>
        <w:t>weyßhait</w:t>
      </w:r>
      <w:proofErr w:type="spellEnd"/>
      <w:r>
        <w:t xml:space="preserve"> / </w:t>
      </w:r>
      <w:proofErr w:type="spellStart"/>
      <w:r>
        <w:t>dy</w:t>
      </w:r>
      <w:proofErr w:type="spellEnd"/>
      <w:r>
        <w:t xml:space="preserve"> sie </w:t>
      </w:r>
      <w:proofErr w:type="spellStart"/>
      <w:r>
        <w:t>got</w:t>
      </w:r>
      <w:proofErr w:type="spellEnd"/>
      <w:r>
        <w:t xml:space="preserve"> nicht mit </w:t>
      </w:r>
      <w:proofErr w:type="spellStart"/>
      <w:r>
        <w:t>gantzem</w:t>
      </w:r>
      <w:proofErr w:type="spellEnd"/>
      <w:r>
        <w:t xml:space="preserve"> und vollem </w:t>
      </w:r>
      <w:proofErr w:type="spellStart"/>
      <w:r>
        <w:t>hertzen</w:t>
      </w:r>
      <w:proofErr w:type="spellEnd"/>
      <w:r>
        <w:t xml:space="preserve"> lieben / das </w:t>
      </w:r>
      <w:proofErr w:type="spellStart"/>
      <w:r>
        <w:t>jr</w:t>
      </w:r>
      <w:proofErr w:type="spellEnd"/>
      <w:r>
        <w:t xml:space="preserve"> </w:t>
      </w:r>
      <w:proofErr w:type="spellStart"/>
      <w:r>
        <w:t>gerechtigkait</w:t>
      </w:r>
      <w:proofErr w:type="spellEnd"/>
      <w:r>
        <w:t xml:space="preserve"> noch zu klein sey / und </w:t>
      </w:r>
      <w:proofErr w:type="spellStart"/>
      <w:r>
        <w:t>jr</w:t>
      </w:r>
      <w:proofErr w:type="spellEnd"/>
      <w:r>
        <w:t xml:space="preserve"> </w:t>
      </w:r>
      <w:proofErr w:type="spellStart"/>
      <w:r>
        <w:t>erkentnis</w:t>
      </w:r>
      <w:proofErr w:type="spellEnd"/>
      <w:r>
        <w:t xml:space="preserve"> etwas zu </w:t>
      </w:r>
      <w:proofErr w:type="spellStart"/>
      <w:r>
        <w:t>dunckel</w:t>
      </w:r>
      <w:proofErr w:type="spellEnd"/>
      <w:r>
        <w:t xml:space="preserve"> sey / und so lang </w:t>
      </w:r>
      <w:proofErr w:type="spellStart"/>
      <w:r>
        <w:t>dunckel</w:t>
      </w:r>
      <w:proofErr w:type="spellEnd"/>
      <w:r>
        <w:t xml:space="preserve"> </w:t>
      </w:r>
      <w:proofErr w:type="spellStart"/>
      <w:r>
        <w:t>bleybt</w:t>
      </w:r>
      <w:proofErr w:type="spellEnd"/>
      <w:r>
        <w:t xml:space="preserve"> / als sie </w:t>
      </w:r>
      <w:proofErr w:type="spellStart"/>
      <w:r>
        <w:t>got</w:t>
      </w:r>
      <w:proofErr w:type="spellEnd"/>
      <w:r>
        <w:t xml:space="preserve"> </w:t>
      </w:r>
      <w:proofErr w:type="spellStart"/>
      <w:r>
        <w:t>nicth</w:t>
      </w:r>
      <w:proofErr w:type="spellEnd"/>
      <w:r>
        <w:t xml:space="preserve"> im hellem lichten </w:t>
      </w:r>
      <w:proofErr w:type="spellStart"/>
      <w:r>
        <w:t>mittag</w:t>
      </w:r>
      <w:proofErr w:type="spellEnd"/>
      <w:r>
        <w:t xml:space="preserve"> erkennen / </w:t>
      </w:r>
      <w:proofErr w:type="spellStart"/>
      <w:r>
        <w:t>jr</w:t>
      </w:r>
      <w:proofErr w:type="spellEnd"/>
      <w:r>
        <w:t xml:space="preserve"> </w:t>
      </w:r>
      <w:proofErr w:type="spellStart"/>
      <w:r>
        <w:t>hertz</w:t>
      </w:r>
      <w:proofErr w:type="spellEnd"/>
      <w:r>
        <w:t xml:space="preserve"> ist </w:t>
      </w:r>
      <w:proofErr w:type="spellStart"/>
      <w:r>
        <w:t>villeicht</w:t>
      </w:r>
      <w:proofErr w:type="spellEnd"/>
      <w:r>
        <w:t xml:space="preserve"> nicht </w:t>
      </w:r>
      <w:proofErr w:type="spellStart"/>
      <w:r>
        <w:t>gentzlich</w:t>
      </w:r>
      <w:proofErr w:type="spellEnd"/>
      <w:r>
        <w:t xml:space="preserve"> beschnitten / und hat </w:t>
      </w:r>
      <w:proofErr w:type="spellStart"/>
      <w:r>
        <w:t>jr</w:t>
      </w:r>
      <w:proofErr w:type="spellEnd"/>
      <w:r>
        <w:t xml:space="preserve"> </w:t>
      </w:r>
      <w:proofErr w:type="spellStart"/>
      <w:r>
        <w:t>hertz</w:t>
      </w:r>
      <w:proofErr w:type="spellEnd"/>
      <w:r>
        <w:t xml:space="preserve"> </w:t>
      </w:r>
      <w:proofErr w:type="spellStart"/>
      <w:r>
        <w:t>etwo</w:t>
      </w:r>
      <w:proofErr w:type="spellEnd"/>
      <w:r>
        <w:t xml:space="preserve"> ein </w:t>
      </w:r>
      <w:proofErr w:type="spellStart"/>
      <w:r>
        <w:t>unerfarenhait</w:t>
      </w:r>
      <w:proofErr w:type="spellEnd"/>
      <w:r>
        <w:t xml:space="preserve"> des </w:t>
      </w:r>
      <w:proofErr w:type="spellStart"/>
      <w:r>
        <w:t>glaubens</w:t>
      </w:r>
      <w:proofErr w:type="spellEnd"/>
      <w:r>
        <w:t xml:space="preserve"> </w:t>
      </w:r>
      <w:proofErr w:type="spellStart"/>
      <w:r>
        <w:t>unn</w:t>
      </w:r>
      <w:proofErr w:type="spellEnd"/>
      <w:r>
        <w:t xml:space="preserve"> ist </w:t>
      </w:r>
      <w:proofErr w:type="spellStart"/>
      <w:r>
        <w:t>villeicht</w:t>
      </w:r>
      <w:proofErr w:type="spellEnd"/>
      <w:r>
        <w:t xml:space="preserve"> </w:t>
      </w:r>
      <w:proofErr w:type="spellStart"/>
      <w:r>
        <w:t>jr</w:t>
      </w:r>
      <w:proofErr w:type="spellEnd"/>
      <w:r>
        <w:t xml:space="preserve"> </w:t>
      </w:r>
      <w:proofErr w:type="spellStart"/>
      <w:r>
        <w:t>auge</w:t>
      </w:r>
      <w:proofErr w:type="spellEnd"/>
      <w:r>
        <w:t xml:space="preserve"> nicht </w:t>
      </w:r>
      <w:proofErr w:type="spellStart"/>
      <w:r>
        <w:t>allenthalb</w:t>
      </w:r>
      <w:proofErr w:type="spellEnd"/>
      <w:r>
        <w:t xml:space="preserve"> </w:t>
      </w:r>
      <w:proofErr w:type="spellStart"/>
      <w:r>
        <w:t>gerainigt</w:t>
      </w:r>
      <w:proofErr w:type="spellEnd"/>
      <w:r>
        <w:t xml:space="preserve">. Nun </w:t>
      </w:r>
      <w:proofErr w:type="spellStart"/>
      <w:r>
        <w:t>moegen</w:t>
      </w:r>
      <w:proofErr w:type="spellEnd"/>
      <w:r>
        <w:t xml:space="preserve"> sie </w:t>
      </w:r>
      <w:proofErr w:type="spellStart"/>
      <w:r>
        <w:t>got</w:t>
      </w:r>
      <w:proofErr w:type="spellEnd"/>
      <w:r>
        <w:t xml:space="preserve"> nicht sehen von </w:t>
      </w:r>
      <w:proofErr w:type="spellStart"/>
      <w:r>
        <w:t>angesicht</w:t>
      </w:r>
      <w:proofErr w:type="spellEnd"/>
      <w:r>
        <w:t xml:space="preserve"> zu </w:t>
      </w:r>
      <w:proofErr w:type="spellStart"/>
      <w:r>
        <w:t>angesicht</w:t>
      </w:r>
      <w:proofErr w:type="spellEnd"/>
      <w:r>
        <w:t xml:space="preserve"> / alle dieweil sie </w:t>
      </w:r>
      <w:proofErr w:type="spellStart"/>
      <w:r>
        <w:t>unreinikait</w:t>
      </w:r>
      <w:proofErr w:type="spellEnd"/>
      <w:r>
        <w:t xml:space="preserve"> in </w:t>
      </w:r>
      <w:proofErr w:type="spellStart"/>
      <w:r>
        <w:t>jrem</w:t>
      </w:r>
      <w:proofErr w:type="spellEnd"/>
      <w:r>
        <w:t xml:space="preserve"> </w:t>
      </w:r>
      <w:proofErr w:type="spellStart"/>
      <w:r>
        <w:t>aug</w:t>
      </w:r>
      <w:proofErr w:type="spellEnd"/>
      <w:r>
        <w:t xml:space="preserve"> haben. Derhalben glaub ich das sie etliche </w:t>
      </w:r>
      <w:proofErr w:type="spellStart"/>
      <w:r>
        <w:t>werck</w:t>
      </w:r>
      <w:proofErr w:type="spellEnd"/>
      <w:r>
        <w:t xml:space="preserve"> / </w:t>
      </w:r>
      <w:proofErr w:type="spellStart"/>
      <w:r>
        <w:t>gedancken</w:t>
      </w:r>
      <w:proofErr w:type="spellEnd"/>
      <w:r>
        <w:t xml:space="preserve"> oder willen nach haben </w:t>
      </w:r>
      <w:proofErr w:type="spellStart"/>
      <w:r>
        <w:t>moegen</w:t>
      </w:r>
      <w:proofErr w:type="spellEnd"/>
      <w:r>
        <w:t xml:space="preserve"> / die </w:t>
      </w:r>
      <w:proofErr w:type="spellStart"/>
      <w:r>
        <w:t>holtz</w:t>
      </w:r>
      <w:proofErr w:type="spellEnd"/>
      <w:r>
        <w:t xml:space="preserve"> / </w:t>
      </w:r>
      <w:proofErr w:type="spellStart"/>
      <w:r>
        <w:t>hew</w:t>
      </w:r>
      <w:proofErr w:type="spellEnd"/>
      <w:r>
        <w:t xml:space="preserve"> oder </w:t>
      </w:r>
      <w:proofErr w:type="spellStart"/>
      <w:r>
        <w:t>stupfeln</w:t>
      </w:r>
      <w:proofErr w:type="spellEnd"/>
      <w:r>
        <w:t xml:space="preserve"> haben / welche das </w:t>
      </w:r>
      <w:proofErr w:type="spellStart"/>
      <w:r>
        <w:t>fewer</w:t>
      </w:r>
      <w:proofErr w:type="spellEnd"/>
      <w:r>
        <w:t xml:space="preserve"> anzünden </w:t>
      </w:r>
      <w:proofErr w:type="spellStart"/>
      <w:r>
        <w:t>unnd</w:t>
      </w:r>
      <w:proofErr w:type="spellEnd"/>
      <w:r>
        <w:t xml:space="preserve"> </w:t>
      </w:r>
      <w:proofErr w:type="spellStart"/>
      <w:r>
        <w:t>verzeren</w:t>
      </w:r>
      <w:proofErr w:type="spellEnd"/>
      <w:r>
        <w:t xml:space="preserve"> muß / </w:t>
      </w:r>
      <w:proofErr w:type="spellStart"/>
      <w:r>
        <w:t>weyl</w:t>
      </w:r>
      <w:proofErr w:type="spellEnd"/>
      <w:r>
        <w:t xml:space="preserve"> der lebendig glaub </w:t>
      </w:r>
      <w:proofErr w:type="spellStart"/>
      <w:r>
        <w:t>unn</w:t>
      </w:r>
      <w:proofErr w:type="spellEnd"/>
      <w:r>
        <w:t xml:space="preserve"> sein </w:t>
      </w:r>
      <w:proofErr w:type="spellStart"/>
      <w:r>
        <w:t>wort</w:t>
      </w:r>
      <w:proofErr w:type="spellEnd"/>
      <w:r>
        <w:t xml:space="preserve"> nicht </w:t>
      </w:r>
      <w:proofErr w:type="spellStart"/>
      <w:r>
        <w:t>gemain</w:t>
      </w:r>
      <w:proofErr w:type="spellEnd"/>
      <w:r>
        <w:t xml:space="preserve"> haben / mit den </w:t>
      </w:r>
      <w:proofErr w:type="spellStart"/>
      <w:r>
        <w:t>stupfeln</w:t>
      </w:r>
      <w:proofErr w:type="spellEnd"/>
      <w:r>
        <w:t xml:space="preserve"> / nach dem Jeremias spricht / </w:t>
      </w:r>
      <w:proofErr w:type="spellStart"/>
      <w:r>
        <w:t>wz</w:t>
      </w:r>
      <w:proofErr w:type="spellEnd"/>
      <w:r>
        <w:t xml:space="preserve"> haben die </w:t>
      </w:r>
      <w:proofErr w:type="spellStart"/>
      <w:r>
        <w:t>stupfeln</w:t>
      </w:r>
      <w:proofErr w:type="spellEnd"/>
      <w:r>
        <w:t xml:space="preserve"> mit dem </w:t>
      </w:r>
      <w:proofErr w:type="spellStart"/>
      <w:r>
        <w:t>fewer</w:t>
      </w:r>
      <w:proofErr w:type="spellEnd"/>
      <w:r>
        <w:t xml:space="preserve">? </w:t>
      </w:r>
      <w:proofErr w:type="spellStart"/>
      <w:r>
        <w:t>Jere</w:t>
      </w:r>
      <w:proofErr w:type="spellEnd"/>
      <w:r>
        <w:t xml:space="preserve">. 23. Es mag sein / </w:t>
      </w:r>
      <w:proofErr w:type="spellStart"/>
      <w:r>
        <w:t>unn</w:t>
      </w:r>
      <w:proofErr w:type="spellEnd"/>
      <w:r>
        <w:t xml:space="preserve"> ich </w:t>
      </w:r>
      <w:proofErr w:type="spellStart"/>
      <w:r>
        <w:t>glaubs</w:t>
      </w:r>
      <w:proofErr w:type="spellEnd"/>
      <w:r>
        <w:t xml:space="preserve"> </w:t>
      </w:r>
      <w:proofErr w:type="spellStart"/>
      <w:r>
        <w:t>dz</w:t>
      </w:r>
      <w:proofErr w:type="spellEnd"/>
      <w:r>
        <w:t xml:space="preserve"> nicht wenig </w:t>
      </w:r>
      <w:proofErr w:type="spellStart"/>
      <w:r>
        <w:t>selen</w:t>
      </w:r>
      <w:proofErr w:type="spellEnd"/>
      <w:r>
        <w:t xml:space="preserve"> sein / die </w:t>
      </w:r>
      <w:proofErr w:type="spellStart"/>
      <w:r>
        <w:t>jn</w:t>
      </w:r>
      <w:proofErr w:type="spellEnd"/>
      <w:r>
        <w:t xml:space="preserve"> </w:t>
      </w:r>
      <w:proofErr w:type="spellStart"/>
      <w:r>
        <w:t>zunemen</w:t>
      </w:r>
      <w:proofErr w:type="spellEnd"/>
      <w:r>
        <w:t xml:space="preserve"> </w:t>
      </w:r>
      <w:proofErr w:type="spellStart"/>
      <w:r>
        <w:t>unn</w:t>
      </w:r>
      <w:proofErr w:type="spellEnd"/>
      <w:r>
        <w:t xml:space="preserve"> </w:t>
      </w:r>
      <w:proofErr w:type="spellStart"/>
      <w:r>
        <w:t>gemerung</w:t>
      </w:r>
      <w:proofErr w:type="spellEnd"/>
      <w:r>
        <w:t xml:space="preserve"> </w:t>
      </w:r>
      <w:proofErr w:type="spellStart"/>
      <w:r>
        <w:t>jres</w:t>
      </w:r>
      <w:proofErr w:type="spellEnd"/>
      <w:r>
        <w:t xml:space="preserve"> </w:t>
      </w:r>
      <w:proofErr w:type="spellStart"/>
      <w:r>
        <w:t>glaubens</w:t>
      </w:r>
      <w:proofErr w:type="spellEnd"/>
      <w:r>
        <w:t xml:space="preserve"> / </w:t>
      </w:r>
      <w:proofErr w:type="spellStart"/>
      <w:r>
        <w:t>jrer</w:t>
      </w:r>
      <w:proofErr w:type="spellEnd"/>
      <w:r>
        <w:t xml:space="preserve"> lieb / </w:t>
      </w:r>
      <w:proofErr w:type="spellStart"/>
      <w:r>
        <w:t>jrer</w:t>
      </w:r>
      <w:proofErr w:type="spellEnd"/>
      <w:r>
        <w:t xml:space="preserve"> </w:t>
      </w:r>
      <w:proofErr w:type="spellStart"/>
      <w:r>
        <w:t>gerechtigkait</w:t>
      </w:r>
      <w:proofErr w:type="spellEnd"/>
      <w:r>
        <w:t xml:space="preserve"> stehn / </w:t>
      </w:r>
      <w:proofErr w:type="spellStart"/>
      <w:r>
        <w:t>unn</w:t>
      </w:r>
      <w:proofErr w:type="spellEnd"/>
      <w:r>
        <w:t xml:space="preserve"> haben das in </w:t>
      </w:r>
      <w:proofErr w:type="spellStart"/>
      <w:r>
        <w:t>gemain</w:t>
      </w:r>
      <w:proofErr w:type="spellEnd"/>
      <w:r>
        <w:t xml:space="preserve"> mit uns / das sie sich </w:t>
      </w:r>
      <w:proofErr w:type="spellStart"/>
      <w:r>
        <w:t>senen</w:t>
      </w:r>
      <w:proofErr w:type="spellEnd"/>
      <w:r>
        <w:t xml:space="preserve"> noch </w:t>
      </w:r>
      <w:proofErr w:type="spellStart"/>
      <w:r>
        <w:t>gott</w:t>
      </w:r>
      <w:proofErr w:type="spellEnd"/>
      <w:r>
        <w:t xml:space="preserve"> / und </w:t>
      </w:r>
      <w:proofErr w:type="spellStart"/>
      <w:r>
        <w:t>hertzlichen</w:t>
      </w:r>
      <w:proofErr w:type="spellEnd"/>
      <w:r>
        <w:t xml:space="preserve"> verlangen haben / das sie </w:t>
      </w:r>
      <w:proofErr w:type="spellStart"/>
      <w:r>
        <w:t>got</w:t>
      </w:r>
      <w:proofErr w:type="spellEnd"/>
      <w:r>
        <w:t xml:space="preserve"> mit einem </w:t>
      </w:r>
      <w:proofErr w:type="spellStart"/>
      <w:r>
        <w:t>gerainigtem</w:t>
      </w:r>
      <w:proofErr w:type="spellEnd"/>
      <w:r>
        <w:t xml:space="preserve"> </w:t>
      </w:r>
      <w:proofErr w:type="spellStart"/>
      <w:r>
        <w:t>aug</w:t>
      </w:r>
      <w:proofErr w:type="spellEnd"/>
      <w:r>
        <w:t xml:space="preserve"> sehen </w:t>
      </w:r>
      <w:proofErr w:type="spellStart"/>
      <w:r>
        <w:t>moegen</w:t>
      </w:r>
      <w:proofErr w:type="spellEnd"/>
      <w:r>
        <w:t xml:space="preserve"> / mit vollem und </w:t>
      </w:r>
      <w:proofErr w:type="spellStart"/>
      <w:r>
        <w:t>gantzem</w:t>
      </w:r>
      <w:proofErr w:type="spellEnd"/>
      <w:r>
        <w:t xml:space="preserve"> </w:t>
      </w:r>
      <w:proofErr w:type="spellStart"/>
      <w:r>
        <w:t>hertzen</w:t>
      </w:r>
      <w:proofErr w:type="spellEnd"/>
      <w:r>
        <w:t xml:space="preserve"> lieben / der doch keins </w:t>
      </w:r>
      <w:proofErr w:type="spellStart"/>
      <w:r>
        <w:t>geschicht</w:t>
      </w:r>
      <w:proofErr w:type="spellEnd"/>
      <w:r>
        <w:t xml:space="preserve"> / ehr alle </w:t>
      </w:r>
      <w:proofErr w:type="spellStart"/>
      <w:r>
        <w:t>creaturische</w:t>
      </w:r>
      <w:proofErr w:type="spellEnd"/>
      <w:r>
        <w:t xml:space="preserve"> ding / und die </w:t>
      </w:r>
      <w:proofErr w:type="spellStart"/>
      <w:r>
        <w:t>umstendige</w:t>
      </w:r>
      <w:proofErr w:type="spellEnd"/>
      <w:r>
        <w:t xml:space="preserve"> </w:t>
      </w:r>
      <w:proofErr w:type="spellStart"/>
      <w:r>
        <w:t>finsternis</w:t>
      </w:r>
      <w:proofErr w:type="spellEnd"/>
      <w:r>
        <w:t xml:space="preserve"> / oder </w:t>
      </w:r>
      <w:proofErr w:type="spellStart"/>
      <w:r>
        <w:t>grobhait</w:t>
      </w:r>
      <w:proofErr w:type="spellEnd"/>
      <w:r>
        <w:t xml:space="preserve"> vom </w:t>
      </w:r>
      <w:proofErr w:type="spellStart"/>
      <w:r>
        <w:t>aug</w:t>
      </w:r>
      <w:proofErr w:type="spellEnd"/>
      <w:r>
        <w:t xml:space="preserve"> </w:t>
      </w:r>
      <w:proofErr w:type="spellStart"/>
      <w:r>
        <w:t>abgeraben</w:t>
      </w:r>
      <w:proofErr w:type="spellEnd"/>
      <w:r>
        <w:t xml:space="preserve"> und abgewischt werden / Denn wo das </w:t>
      </w:r>
      <w:proofErr w:type="spellStart"/>
      <w:r>
        <w:t>auge</w:t>
      </w:r>
      <w:proofErr w:type="spellEnd"/>
      <w:r>
        <w:t xml:space="preserve"> ein </w:t>
      </w:r>
      <w:proofErr w:type="spellStart"/>
      <w:r>
        <w:t>steublin</w:t>
      </w:r>
      <w:proofErr w:type="spellEnd"/>
      <w:r>
        <w:t xml:space="preserve"> hat da </w:t>
      </w:r>
      <w:proofErr w:type="spellStart"/>
      <w:r>
        <w:t>kan</w:t>
      </w:r>
      <w:proofErr w:type="spellEnd"/>
      <w:r>
        <w:t xml:space="preserve"> es </w:t>
      </w:r>
      <w:proofErr w:type="spellStart"/>
      <w:r>
        <w:t>gott</w:t>
      </w:r>
      <w:proofErr w:type="spellEnd"/>
      <w:r>
        <w:t xml:space="preserve"> </w:t>
      </w:r>
      <w:proofErr w:type="spellStart"/>
      <w:r>
        <w:t>nit</w:t>
      </w:r>
      <w:proofErr w:type="spellEnd"/>
      <w:r>
        <w:t xml:space="preserve"> sehen / gleich als </w:t>
      </w:r>
      <w:proofErr w:type="spellStart"/>
      <w:r>
        <w:t>ewnig</w:t>
      </w:r>
      <w:proofErr w:type="spellEnd"/>
      <w:r>
        <w:t xml:space="preserve"> einer die </w:t>
      </w:r>
      <w:proofErr w:type="spellStart"/>
      <w:r>
        <w:t>son</w:t>
      </w:r>
      <w:proofErr w:type="spellEnd"/>
      <w:r>
        <w:t xml:space="preserve"> sehen </w:t>
      </w:r>
      <w:proofErr w:type="spellStart"/>
      <w:r>
        <w:t>kan</w:t>
      </w:r>
      <w:proofErr w:type="spellEnd"/>
      <w:r>
        <w:t xml:space="preserve"> / wann er ein </w:t>
      </w:r>
      <w:proofErr w:type="spellStart"/>
      <w:r>
        <w:t>puetzlin</w:t>
      </w:r>
      <w:proofErr w:type="spellEnd"/>
      <w:r>
        <w:t xml:space="preserve"> in seinem </w:t>
      </w:r>
      <w:proofErr w:type="spellStart"/>
      <w:r>
        <w:t>aug</w:t>
      </w:r>
      <w:proofErr w:type="spellEnd"/>
      <w:r>
        <w:t xml:space="preserve"> hat. Deßgleichen ist es mit der lieb / das </w:t>
      </w:r>
      <w:proofErr w:type="spellStart"/>
      <w:r>
        <w:t>nyemandt</w:t>
      </w:r>
      <w:proofErr w:type="spellEnd"/>
      <w:r>
        <w:t xml:space="preserve"> </w:t>
      </w:r>
      <w:proofErr w:type="spellStart"/>
      <w:r>
        <w:t>got</w:t>
      </w:r>
      <w:proofErr w:type="spellEnd"/>
      <w:r>
        <w:t xml:space="preserve"> lieben </w:t>
      </w:r>
      <w:proofErr w:type="spellStart"/>
      <w:r>
        <w:t>kan</w:t>
      </w:r>
      <w:proofErr w:type="spellEnd"/>
      <w:r>
        <w:t xml:space="preserve"> / er liebe dann </w:t>
      </w:r>
      <w:proofErr w:type="spellStart"/>
      <w:r>
        <w:t>gott</w:t>
      </w:r>
      <w:proofErr w:type="spellEnd"/>
      <w:r>
        <w:t xml:space="preserve"> mit </w:t>
      </w:r>
      <w:proofErr w:type="spellStart"/>
      <w:r>
        <w:t>gantzem</w:t>
      </w:r>
      <w:proofErr w:type="spellEnd"/>
      <w:r>
        <w:t xml:space="preserve"> </w:t>
      </w:r>
      <w:proofErr w:type="spellStart"/>
      <w:r>
        <w:t>hertzen</w:t>
      </w:r>
      <w:proofErr w:type="spellEnd"/>
      <w:r>
        <w:t xml:space="preserve"> / voller </w:t>
      </w:r>
      <w:proofErr w:type="spellStart"/>
      <w:r>
        <w:t>seele</w:t>
      </w:r>
      <w:proofErr w:type="spellEnd"/>
      <w:r>
        <w:t xml:space="preserve"> / und allen </w:t>
      </w:r>
      <w:proofErr w:type="spellStart"/>
      <w:r>
        <w:t>krefften</w:t>
      </w:r>
      <w:proofErr w:type="spellEnd"/>
      <w:r>
        <w:t xml:space="preserve"> / </w:t>
      </w:r>
      <w:proofErr w:type="spellStart"/>
      <w:r>
        <w:t>ursach</w:t>
      </w:r>
      <w:proofErr w:type="spellEnd"/>
      <w:r>
        <w:t xml:space="preserve"> / </w:t>
      </w:r>
      <w:proofErr w:type="spellStart"/>
      <w:r>
        <w:t>gott</w:t>
      </w:r>
      <w:proofErr w:type="spellEnd"/>
      <w:r>
        <w:t xml:space="preserve"> </w:t>
      </w:r>
      <w:proofErr w:type="spellStart"/>
      <w:r>
        <w:t>foddert</w:t>
      </w:r>
      <w:proofErr w:type="spellEnd"/>
      <w:r>
        <w:t xml:space="preserve"> ein solche lieb / </w:t>
      </w:r>
      <w:proofErr w:type="spellStart"/>
      <w:r>
        <w:t>unnd</w:t>
      </w:r>
      <w:proofErr w:type="spellEnd"/>
      <w:r>
        <w:t xml:space="preserve"> kein andere lieb / Demnach mag kein </w:t>
      </w:r>
      <w:proofErr w:type="spellStart"/>
      <w:r>
        <w:t>sele</w:t>
      </w:r>
      <w:proofErr w:type="spellEnd"/>
      <w:r>
        <w:t xml:space="preserve"> </w:t>
      </w:r>
      <w:proofErr w:type="spellStart"/>
      <w:r>
        <w:t>got</w:t>
      </w:r>
      <w:proofErr w:type="spellEnd"/>
      <w:r>
        <w:t xml:space="preserve"> recht lieben / alldieweil ein lieb zu sich selber oder zu andern </w:t>
      </w:r>
      <w:proofErr w:type="spellStart"/>
      <w:r>
        <w:t>creaturen</w:t>
      </w:r>
      <w:proofErr w:type="spellEnd"/>
      <w:r>
        <w:t xml:space="preserve"> in </w:t>
      </w:r>
      <w:proofErr w:type="spellStart"/>
      <w:r>
        <w:t>jr</w:t>
      </w:r>
      <w:proofErr w:type="spellEnd"/>
      <w:r>
        <w:t xml:space="preserve"> hangt. Nun </w:t>
      </w:r>
      <w:proofErr w:type="spellStart"/>
      <w:r>
        <w:t>wolten</w:t>
      </w:r>
      <w:proofErr w:type="spellEnd"/>
      <w:r>
        <w:t xml:space="preserve"> die </w:t>
      </w:r>
      <w:proofErr w:type="spellStart"/>
      <w:r>
        <w:t>selen</w:t>
      </w:r>
      <w:proofErr w:type="spellEnd"/>
      <w:r>
        <w:t xml:space="preserve"> (durch Christum verstorben) gern am lichten tage sehen / </w:t>
      </w:r>
      <w:proofErr w:type="spellStart"/>
      <w:r>
        <w:t>unn</w:t>
      </w:r>
      <w:proofErr w:type="spellEnd"/>
      <w:r>
        <w:t xml:space="preserve"> mit vollem </w:t>
      </w:r>
      <w:proofErr w:type="spellStart"/>
      <w:r>
        <w:t>hertzen</w:t>
      </w:r>
      <w:proofErr w:type="spellEnd"/>
      <w:r>
        <w:t xml:space="preserve"> lieben / </w:t>
      </w:r>
      <w:proofErr w:type="spellStart"/>
      <w:r>
        <w:t>unn</w:t>
      </w:r>
      <w:proofErr w:type="spellEnd"/>
      <w:r>
        <w:t xml:space="preserve"> das sie </w:t>
      </w:r>
      <w:proofErr w:type="spellStart"/>
      <w:r>
        <w:t>got</w:t>
      </w:r>
      <w:proofErr w:type="spellEnd"/>
      <w:r>
        <w:t xml:space="preserve"> allenthalben </w:t>
      </w:r>
      <w:proofErr w:type="spellStart"/>
      <w:r>
        <w:t>erfült</w:t>
      </w:r>
      <w:proofErr w:type="spellEnd"/>
      <w:r>
        <w:t xml:space="preserve"> / </w:t>
      </w:r>
      <w:proofErr w:type="spellStart"/>
      <w:r>
        <w:t>Senen</w:t>
      </w:r>
      <w:proofErr w:type="spellEnd"/>
      <w:r>
        <w:t xml:space="preserve"> sich darnach / </w:t>
      </w:r>
      <w:proofErr w:type="spellStart"/>
      <w:r>
        <w:t>unnd</w:t>
      </w:r>
      <w:proofErr w:type="spellEnd"/>
      <w:r>
        <w:t xml:space="preserve"> haben </w:t>
      </w:r>
      <w:proofErr w:type="spellStart"/>
      <w:r>
        <w:t>schmertzlichen</w:t>
      </w:r>
      <w:proofErr w:type="spellEnd"/>
      <w:r>
        <w:t xml:space="preserve"> verlangen darnach / </w:t>
      </w:r>
      <w:proofErr w:type="spellStart"/>
      <w:r>
        <w:t>unnd</w:t>
      </w:r>
      <w:proofErr w:type="spellEnd"/>
      <w:r>
        <w:t xml:space="preserve"> </w:t>
      </w:r>
      <w:proofErr w:type="spellStart"/>
      <w:r>
        <w:t>stehent</w:t>
      </w:r>
      <w:proofErr w:type="spellEnd"/>
      <w:r>
        <w:t xml:space="preserve"> also in </w:t>
      </w:r>
      <w:proofErr w:type="spellStart"/>
      <w:r>
        <w:t>gelasenhait</w:t>
      </w:r>
      <w:proofErr w:type="spellEnd"/>
      <w:r>
        <w:t xml:space="preserve"> / und geschwinder </w:t>
      </w:r>
      <w:proofErr w:type="spellStart"/>
      <w:r>
        <w:t>lankweilickait</w:t>
      </w:r>
      <w:proofErr w:type="spellEnd"/>
      <w:r>
        <w:t xml:space="preserve"> / und werden in </w:t>
      </w:r>
      <w:proofErr w:type="spellStart"/>
      <w:r>
        <w:t>langkweiliger</w:t>
      </w:r>
      <w:proofErr w:type="spellEnd"/>
      <w:r>
        <w:t xml:space="preserve"> </w:t>
      </w:r>
      <w:proofErr w:type="spellStart"/>
      <w:r>
        <w:t>senlickait</w:t>
      </w:r>
      <w:proofErr w:type="spellEnd"/>
      <w:r>
        <w:t xml:space="preserve"> / als die versengten oder </w:t>
      </w:r>
      <w:proofErr w:type="spellStart"/>
      <w:r>
        <w:t>verbrenten</w:t>
      </w:r>
      <w:proofErr w:type="spellEnd"/>
      <w:r>
        <w:t xml:space="preserve"> </w:t>
      </w:r>
      <w:proofErr w:type="spellStart"/>
      <w:r>
        <w:t>bawmen</w:t>
      </w:r>
      <w:proofErr w:type="spellEnd"/>
      <w:r>
        <w:t xml:space="preserve"> / von welchen die </w:t>
      </w:r>
      <w:proofErr w:type="spellStart"/>
      <w:r>
        <w:t>pletter</w:t>
      </w:r>
      <w:proofErr w:type="spellEnd"/>
      <w:r>
        <w:t xml:space="preserve"> / </w:t>
      </w:r>
      <w:proofErr w:type="spellStart"/>
      <w:r>
        <w:t>mosisch</w:t>
      </w:r>
      <w:proofErr w:type="spellEnd"/>
      <w:r>
        <w:t xml:space="preserve"> / und die rinden sich </w:t>
      </w:r>
      <w:proofErr w:type="spellStart"/>
      <w:r>
        <w:t>abreren</w:t>
      </w:r>
      <w:proofErr w:type="spellEnd"/>
      <w:r>
        <w:t xml:space="preserve"> und </w:t>
      </w:r>
      <w:proofErr w:type="spellStart"/>
      <w:r>
        <w:t>abschelen</w:t>
      </w:r>
      <w:proofErr w:type="spellEnd"/>
      <w:r>
        <w:t xml:space="preserve"> / also </w:t>
      </w:r>
      <w:proofErr w:type="spellStart"/>
      <w:r>
        <w:t>dz</w:t>
      </w:r>
      <w:proofErr w:type="spellEnd"/>
      <w:r>
        <w:t xml:space="preserve"> sie </w:t>
      </w:r>
      <w:proofErr w:type="spellStart"/>
      <w:r>
        <w:t>jre</w:t>
      </w:r>
      <w:proofErr w:type="spellEnd"/>
      <w:r>
        <w:t xml:space="preserve"> klare </w:t>
      </w:r>
      <w:proofErr w:type="spellStart"/>
      <w:r>
        <w:t>unn</w:t>
      </w:r>
      <w:proofErr w:type="spellEnd"/>
      <w:r>
        <w:t xml:space="preserve"> </w:t>
      </w:r>
      <w:proofErr w:type="spellStart"/>
      <w:r>
        <w:t>weyse</w:t>
      </w:r>
      <w:proofErr w:type="spellEnd"/>
      <w:r>
        <w:t xml:space="preserve"> stemme zu licht </w:t>
      </w:r>
      <w:proofErr w:type="spellStart"/>
      <w:r>
        <w:t>prengen</w:t>
      </w:r>
      <w:proofErr w:type="spellEnd"/>
      <w:r>
        <w:t xml:space="preserve"> / wenn ungezweifelt / die hitzige und inbrünstig </w:t>
      </w:r>
      <w:proofErr w:type="spellStart"/>
      <w:r>
        <w:t>senlickait</w:t>
      </w:r>
      <w:proofErr w:type="spellEnd"/>
      <w:r>
        <w:t xml:space="preserve"> nach </w:t>
      </w:r>
      <w:proofErr w:type="spellStart"/>
      <w:r>
        <w:t>got</w:t>
      </w:r>
      <w:proofErr w:type="spellEnd"/>
      <w:r>
        <w:t xml:space="preserve"> ist in uns als ein </w:t>
      </w:r>
      <w:proofErr w:type="spellStart"/>
      <w:r>
        <w:t>fewer</w:t>
      </w:r>
      <w:proofErr w:type="spellEnd"/>
      <w:r>
        <w:t xml:space="preserve"> / das unsere </w:t>
      </w:r>
      <w:proofErr w:type="spellStart"/>
      <w:r>
        <w:t>aygne</w:t>
      </w:r>
      <w:proofErr w:type="spellEnd"/>
      <w:r>
        <w:t xml:space="preserve"> </w:t>
      </w:r>
      <w:proofErr w:type="spellStart"/>
      <w:r>
        <w:t>sele</w:t>
      </w:r>
      <w:proofErr w:type="spellEnd"/>
      <w:r>
        <w:t xml:space="preserve"> / die </w:t>
      </w:r>
      <w:proofErr w:type="spellStart"/>
      <w:r>
        <w:t>welt</w:t>
      </w:r>
      <w:proofErr w:type="spellEnd"/>
      <w:r>
        <w:t xml:space="preserve"> / </w:t>
      </w:r>
      <w:proofErr w:type="spellStart"/>
      <w:r>
        <w:t>unn</w:t>
      </w:r>
      <w:proofErr w:type="spellEnd"/>
      <w:r>
        <w:t xml:space="preserve"> alles das weltlich ist / in einen gestrengen </w:t>
      </w:r>
      <w:proofErr w:type="spellStart"/>
      <w:r>
        <w:t>haß</w:t>
      </w:r>
      <w:proofErr w:type="spellEnd"/>
      <w:r>
        <w:t xml:space="preserve"> / </w:t>
      </w:r>
      <w:proofErr w:type="spellStart"/>
      <w:r>
        <w:t>unn</w:t>
      </w:r>
      <w:proofErr w:type="spellEnd"/>
      <w:r>
        <w:t xml:space="preserve"> </w:t>
      </w:r>
      <w:proofErr w:type="spellStart"/>
      <w:r>
        <w:t>grymmigen</w:t>
      </w:r>
      <w:proofErr w:type="spellEnd"/>
      <w:r>
        <w:t xml:space="preserve"> </w:t>
      </w:r>
      <w:proofErr w:type="spellStart"/>
      <w:r>
        <w:t>neyd</w:t>
      </w:r>
      <w:proofErr w:type="spellEnd"/>
      <w:r>
        <w:t xml:space="preserve"> </w:t>
      </w:r>
      <w:proofErr w:type="spellStart"/>
      <w:r>
        <w:t>brengt</w:t>
      </w:r>
      <w:proofErr w:type="spellEnd"/>
      <w:r>
        <w:t xml:space="preserve"> </w:t>
      </w:r>
      <w:proofErr w:type="spellStart"/>
      <w:r>
        <w:t>unn</w:t>
      </w:r>
      <w:proofErr w:type="spellEnd"/>
      <w:r>
        <w:t xml:space="preserve"> macht / </w:t>
      </w:r>
      <w:proofErr w:type="spellStart"/>
      <w:r>
        <w:t>dz</w:t>
      </w:r>
      <w:proofErr w:type="spellEnd"/>
      <w:r>
        <w:t xml:space="preserve"> uns unsere </w:t>
      </w:r>
      <w:proofErr w:type="spellStart"/>
      <w:r>
        <w:t>krefften</w:t>
      </w:r>
      <w:proofErr w:type="spellEnd"/>
      <w:r>
        <w:t xml:space="preserve"> / </w:t>
      </w:r>
      <w:proofErr w:type="spellStart"/>
      <w:r>
        <w:t>weyßhaiten</w:t>
      </w:r>
      <w:proofErr w:type="spellEnd"/>
      <w:r>
        <w:t xml:space="preserve"> / </w:t>
      </w:r>
      <w:proofErr w:type="spellStart"/>
      <w:r>
        <w:t>begirden</w:t>
      </w:r>
      <w:proofErr w:type="spellEnd"/>
      <w:r>
        <w:t xml:space="preserve"> </w:t>
      </w:r>
      <w:proofErr w:type="spellStart"/>
      <w:r>
        <w:t>unn</w:t>
      </w:r>
      <w:proofErr w:type="spellEnd"/>
      <w:r>
        <w:t xml:space="preserve"> </w:t>
      </w:r>
      <w:proofErr w:type="spellStart"/>
      <w:r>
        <w:t>werck</w:t>
      </w:r>
      <w:proofErr w:type="spellEnd"/>
      <w:r>
        <w:t xml:space="preserve"> / als ein feind werden / den wir </w:t>
      </w:r>
      <w:proofErr w:type="spellStart"/>
      <w:r>
        <w:t>forchten</w:t>
      </w:r>
      <w:proofErr w:type="spellEnd"/>
      <w:r>
        <w:t xml:space="preserve"> und stets fliehen wollen / </w:t>
      </w:r>
      <w:proofErr w:type="spellStart"/>
      <w:r>
        <w:t>unn</w:t>
      </w:r>
      <w:proofErr w:type="spellEnd"/>
      <w:r>
        <w:t xml:space="preserve"> also ist </w:t>
      </w:r>
      <w:proofErr w:type="spellStart"/>
      <w:r>
        <w:t>dise</w:t>
      </w:r>
      <w:proofErr w:type="spellEnd"/>
      <w:r>
        <w:t xml:space="preserve"> </w:t>
      </w:r>
      <w:proofErr w:type="spellStart"/>
      <w:r>
        <w:t>senlickait</w:t>
      </w:r>
      <w:proofErr w:type="spellEnd"/>
      <w:r>
        <w:t xml:space="preserve"> in uns ein </w:t>
      </w:r>
      <w:proofErr w:type="spellStart"/>
      <w:r>
        <w:t>fegfewer</w:t>
      </w:r>
      <w:proofErr w:type="spellEnd"/>
      <w:r>
        <w:t xml:space="preserve"> / </w:t>
      </w:r>
      <w:proofErr w:type="spellStart"/>
      <w:r>
        <w:t>welchs</w:t>
      </w:r>
      <w:proofErr w:type="spellEnd"/>
      <w:r>
        <w:t xml:space="preserve"> durch </w:t>
      </w:r>
      <w:proofErr w:type="spellStart"/>
      <w:r>
        <w:t>neyd</w:t>
      </w:r>
      <w:proofErr w:type="spellEnd"/>
      <w:r>
        <w:t xml:space="preserve"> </w:t>
      </w:r>
      <w:proofErr w:type="spellStart"/>
      <w:r>
        <w:t>unn</w:t>
      </w:r>
      <w:proofErr w:type="spellEnd"/>
      <w:r>
        <w:t xml:space="preserve"> </w:t>
      </w:r>
      <w:proofErr w:type="spellStart"/>
      <w:r>
        <w:t>haß</w:t>
      </w:r>
      <w:proofErr w:type="spellEnd"/>
      <w:r>
        <w:t xml:space="preserve"> gegen </w:t>
      </w:r>
      <w:proofErr w:type="spellStart"/>
      <w:r>
        <w:t>aygner</w:t>
      </w:r>
      <w:proofErr w:type="spellEnd"/>
      <w:r>
        <w:t xml:space="preserve"> </w:t>
      </w:r>
      <w:proofErr w:type="spellStart"/>
      <w:r>
        <w:t>sel</w:t>
      </w:r>
      <w:proofErr w:type="spellEnd"/>
      <w:r>
        <w:t xml:space="preserve"> / alles das unser ist / </w:t>
      </w:r>
      <w:proofErr w:type="spellStart"/>
      <w:r>
        <w:t>verdewt</w:t>
      </w:r>
      <w:proofErr w:type="spellEnd"/>
      <w:r>
        <w:t xml:space="preserve"> </w:t>
      </w:r>
      <w:proofErr w:type="spellStart"/>
      <w:r>
        <w:t>unn</w:t>
      </w:r>
      <w:proofErr w:type="spellEnd"/>
      <w:r>
        <w:t xml:space="preserve"> </w:t>
      </w:r>
      <w:proofErr w:type="spellStart"/>
      <w:r>
        <w:t>zunicht</w:t>
      </w:r>
      <w:proofErr w:type="spellEnd"/>
      <w:r>
        <w:t xml:space="preserve"> macht. Aber das </w:t>
      </w:r>
      <w:proofErr w:type="spellStart"/>
      <w:r>
        <w:t>fewer</w:t>
      </w:r>
      <w:proofErr w:type="spellEnd"/>
      <w:r>
        <w:t xml:space="preserve"> </w:t>
      </w:r>
      <w:proofErr w:type="spellStart"/>
      <w:r>
        <w:t>wirt</w:t>
      </w:r>
      <w:proofErr w:type="spellEnd"/>
      <w:r>
        <w:t xml:space="preserve"> in unserm betrübten leben </w:t>
      </w:r>
      <w:proofErr w:type="spellStart"/>
      <w:r>
        <w:t>offtmals</w:t>
      </w:r>
      <w:proofErr w:type="spellEnd"/>
      <w:r>
        <w:t xml:space="preserve"> </w:t>
      </w:r>
      <w:proofErr w:type="spellStart"/>
      <w:r>
        <w:t>gedempfft</w:t>
      </w:r>
      <w:proofErr w:type="spellEnd"/>
      <w:r>
        <w:t xml:space="preserve"> / und hat einen steten </w:t>
      </w:r>
      <w:proofErr w:type="spellStart"/>
      <w:r>
        <w:t>kampff</w:t>
      </w:r>
      <w:proofErr w:type="spellEnd"/>
      <w:r>
        <w:t xml:space="preserve"> mit unserm </w:t>
      </w:r>
      <w:proofErr w:type="spellStart"/>
      <w:r>
        <w:t>fleisch</w:t>
      </w:r>
      <w:proofErr w:type="spellEnd"/>
      <w:r>
        <w:t xml:space="preserve"> / </w:t>
      </w:r>
      <w:proofErr w:type="spellStart"/>
      <w:r>
        <w:t>darumb</w:t>
      </w:r>
      <w:proofErr w:type="spellEnd"/>
      <w:r>
        <w:t xml:space="preserve"> </w:t>
      </w:r>
      <w:proofErr w:type="spellStart"/>
      <w:r>
        <w:t>kans</w:t>
      </w:r>
      <w:proofErr w:type="spellEnd"/>
      <w:r>
        <w:t xml:space="preserve"> </w:t>
      </w:r>
      <w:proofErr w:type="spellStart"/>
      <w:r>
        <w:t>nicth</w:t>
      </w:r>
      <w:proofErr w:type="spellEnd"/>
      <w:r>
        <w:t xml:space="preserve"> so hitzig sein / als in den </w:t>
      </w:r>
      <w:proofErr w:type="spellStart"/>
      <w:r>
        <w:t>selen</w:t>
      </w:r>
      <w:proofErr w:type="spellEnd"/>
      <w:r>
        <w:t xml:space="preserve"> / die </w:t>
      </w:r>
      <w:proofErr w:type="spellStart"/>
      <w:r>
        <w:t>jren</w:t>
      </w:r>
      <w:proofErr w:type="spellEnd"/>
      <w:r>
        <w:t xml:space="preserve"> rock </w:t>
      </w:r>
      <w:proofErr w:type="spellStart"/>
      <w:r>
        <w:t>unn</w:t>
      </w:r>
      <w:proofErr w:type="spellEnd"/>
      <w:r>
        <w:t xml:space="preserve"> </w:t>
      </w:r>
      <w:proofErr w:type="spellStart"/>
      <w:r>
        <w:t>bekleydung</w:t>
      </w:r>
      <w:proofErr w:type="spellEnd"/>
      <w:r>
        <w:t xml:space="preserve"> </w:t>
      </w:r>
      <w:proofErr w:type="spellStart"/>
      <w:r>
        <w:t>außgezogen</w:t>
      </w:r>
      <w:proofErr w:type="spellEnd"/>
      <w:r>
        <w:t xml:space="preserve"> haben / </w:t>
      </w:r>
      <w:proofErr w:type="spellStart"/>
      <w:r>
        <w:t>unn</w:t>
      </w:r>
      <w:proofErr w:type="spellEnd"/>
      <w:r>
        <w:t xml:space="preserve"> schlaffen von aller </w:t>
      </w:r>
      <w:proofErr w:type="spellStart"/>
      <w:r>
        <w:t>ausserkeit</w:t>
      </w:r>
      <w:proofErr w:type="spellEnd"/>
      <w:r>
        <w:t xml:space="preserve"> / aber </w:t>
      </w:r>
      <w:proofErr w:type="spellStart"/>
      <w:r>
        <w:t>jr</w:t>
      </w:r>
      <w:proofErr w:type="spellEnd"/>
      <w:r>
        <w:t xml:space="preserve"> </w:t>
      </w:r>
      <w:proofErr w:type="spellStart"/>
      <w:r>
        <w:t>hertz</w:t>
      </w:r>
      <w:proofErr w:type="spellEnd"/>
      <w:r>
        <w:t xml:space="preserve"> wachet </w:t>
      </w:r>
      <w:proofErr w:type="spellStart"/>
      <w:r>
        <w:t>unn</w:t>
      </w:r>
      <w:proofErr w:type="spellEnd"/>
      <w:r>
        <w:t xml:space="preserve"> </w:t>
      </w:r>
      <w:proofErr w:type="spellStart"/>
      <w:r>
        <w:t>hoeret</w:t>
      </w:r>
      <w:proofErr w:type="spellEnd"/>
      <w:r>
        <w:t xml:space="preserve"> was der </w:t>
      </w:r>
      <w:proofErr w:type="spellStart"/>
      <w:r>
        <w:t>geyst</w:t>
      </w:r>
      <w:proofErr w:type="spellEnd"/>
      <w:r>
        <w:t xml:space="preserve"> </w:t>
      </w:r>
      <w:proofErr w:type="spellStart"/>
      <w:r>
        <w:t>gottis</w:t>
      </w:r>
      <w:proofErr w:type="spellEnd"/>
      <w:r>
        <w:t xml:space="preserve"> in </w:t>
      </w:r>
      <w:proofErr w:type="spellStart"/>
      <w:r>
        <w:t>inen</w:t>
      </w:r>
      <w:proofErr w:type="spellEnd"/>
      <w:r>
        <w:t xml:space="preserve"> spricht </w:t>
      </w:r>
      <w:proofErr w:type="spellStart"/>
      <w:r>
        <w:t>unn</w:t>
      </w:r>
      <w:proofErr w:type="spellEnd"/>
      <w:r>
        <w:t xml:space="preserve"> </w:t>
      </w:r>
      <w:proofErr w:type="spellStart"/>
      <w:r>
        <w:t>leret</w:t>
      </w:r>
      <w:proofErr w:type="spellEnd"/>
      <w:r>
        <w:t xml:space="preserve"> Can. 5. und werden der </w:t>
      </w:r>
      <w:proofErr w:type="spellStart"/>
      <w:r>
        <w:t>ursach</w:t>
      </w:r>
      <w:proofErr w:type="spellEnd"/>
      <w:r>
        <w:t xml:space="preserve"> halben / </w:t>
      </w:r>
      <w:proofErr w:type="spellStart"/>
      <w:r>
        <w:t>vil</w:t>
      </w:r>
      <w:proofErr w:type="spellEnd"/>
      <w:r>
        <w:t xml:space="preserve"> </w:t>
      </w:r>
      <w:proofErr w:type="spellStart"/>
      <w:r>
        <w:t>tausentmal</w:t>
      </w:r>
      <w:proofErr w:type="spellEnd"/>
      <w:r>
        <w:t xml:space="preserve"> hitziger in d’ </w:t>
      </w:r>
      <w:proofErr w:type="spellStart"/>
      <w:r>
        <w:t>senligkait</w:t>
      </w:r>
      <w:proofErr w:type="spellEnd"/>
      <w:r>
        <w:t xml:space="preserve"> nach </w:t>
      </w:r>
      <w:proofErr w:type="spellStart"/>
      <w:r>
        <w:t>got</w:t>
      </w:r>
      <w:proofErr w:type="spellEnd"/>
      <w:r>
        <w:t xml:space="preserve"> / dann wir. Derwegen mag ich ein solche </w:t>
      </w:r>
      <w:proofErr w:type="spellStart"/>
      <w:r>
        <w:t>angstliche</w:t>
      </w:r>
      <w:proofErr w:type="spellEnd"/>
      <w:r>
        <w:t xml:space="preserve"> </w:t>
      </w:r>
      <w:proofErr w:type="spellStart"/>
      <w:r>
        <w:t>senlikait</w:t>
      </w:r>
      <w:proofErr w:type="spellEnd"/>
      <w:r>
        <w:t xml:space="preserve"> zu </w:t>
      </w:r>
      <w:proofErr w:type="spellStart"/>
      <w:r>
        <w:t>got</w:t>
      </w:r>
      <w:proofErr w:type="spellEnd"/>
      <w:r>
        <w:t xml:space="preserve"> in den </w:t>
      </w:r>
      <w:proofErr w:type="spellStart"/>
      <w:r>
        <w:t>selen</w:t>
      </w:r>
      <w:proofErr w:type="spellEnd"/>
      <w:r>
        <w:t xml:space="preserve"> ein </w:t>
      </w:r>
      <w:proofErr w:type="spellStart"/>
      <w:r>
        <w:t>fegfewer</w:t>
      </w:r>
      <w:proofErr w:type="spellEnd"/>
      <w:r>
        <w:t xml:space="preserve"> nennen / </w:t>
      </w:r>
      <w:proofErr w:type="spellStart"/>
      <w:r>
        <w:t>wiewol</w:t>
      </w:r>
      <w:proofErr w:type="spellEnd"/>
      <w:r>
        <w:t xml:space="preserve"> sie </w:t>
      </w:r>
      <w:proofErr w:type="spellStart"/>
      <w:r>
        <w:t>getroest</w:t>
      </w:r>
      <w:proofErr w:type="spellEnd"/>
      <w:r>
        <w:t xml:space="preserve"> sein / </w:t>
      </w:r>
      <w:proofErr w:type="spellStart"/>
      <w:r>
        <w:t>unnd</w:t>
      </w:r>
      <w:proofErr w:type="spellEnd"/>
      <w:r>
        <w:t xml:space="preserve"> ein </w:t>
      </w:r>
      <w:proofErr w:type="spellStart"/>
      <w:r>
        <w:t>tewer</w:t>
      </w:r>
      <w:proofErr w:type="spellEnd"/>
      <w:r>
        <w:t xml:space="preserve"> </w:t>
      </w:r>
      <w:proofErr w:type="spellStart"/>
      <w:r>
        <w:t>goetlich</w:t>
      </w:r>
      <w:proofErr w:type="spellEnd"/>
      <w:r>
        <w:t xml:space="preserve"> leben haben. Wir arme </w:t>
      </w:r>
      <w:proofErr w:type="spellStart"/>
      <w:r>
        <w:t>lewt</w:t>
      </w:r>
      <w:proofErr w:type="spellEnd"/>
      <w:r>
        <w:t xml:space="preserve"> erkennen Christum im </w:t>
      </w:r>
      <w:proofErr w:type="spellStart"/>
      <w:r>
        <w:t>finsterniß</w:t>
      </w:r>
      <w:proofErr w:type="spellEnd"/>
      <w:r>
        <w:t xml:space="preserve"> / und in der </w:t>
      </w:r>
      <w:proofErr w:type="spellStart"/>
      <w:r>
        <w:t>nacht</w:t>
      </w:r>
      <w:proofErr w:type="spellEnd"/>
      <w:r>
        <w:t xml:space="preserve"> / </w:t>
      </w:r>
      <w:proofErr w:type="spellStart"/>
      <w:r>
        <w:t>darauß</w:t>
      </w:r>
      <w:proofErr w:type="spellEnd"/>
      <w:r>
        <w:t xml:space="preserve"> </w:t>
      </w:r>
      <w:proofErr w:type="spellStart"/>
      <w:r>
        <w:t>kompt</w:t>
      </w:r>
      <w:proofErr w:type="spellEnd"/>
      <w:r>
        <w:t xml:space="preserve"> ein kleine </w:t>
      </w:r>
      <w:proofErr w:type="spellStart"/>
      <w:r>
        <w:t>senlikait</w:t>
      </w:r>
      <w:proofErr w:type="spellEnd"/>
      <w:r>
        <w:t xml:space="preserve">. Die </w:t>
      </w:r>
      <w:proofErr w:type="spellStart"/>
      <w:r>
        <w:t>selen</w:t>
      </w:r>
      <w:proofErr w:type="spellEnd"/>
      <w:r>
        <w:t xml:space="preserve"> sehen die sonn / das ist Christum / </w:t>
      </w:r>
      <w:proofErr w:type="spellStart"/>
      <w:r>
        <w:t>fru</w:t>
      </w:r>
      <w:proofErr w:type="spellEnd"/>
      <w:r>
        <w:t xml:space="preserve"> </w:t>
      </w:r>
      <w:proofErr w:type="spellStart"/>
      <w:r>
        <w:t>auffgehn</w:t>
      </w:r>
      <w:proofErr w:type="spellEnd"/>
      <w:r>
        <w:t xml:space="preserve">. Derhalben ist </w:t>
      </w:r>
      <w:proofErr w:type="spellStart"/>
      <w:r>
        <w:t>jr</w:t>
      </w:r>
      <w:proofErr w:type="spellEnd"/>
      <w:r>
        <w:t xml:space="preserve"> </w:t>
      </w:r>
      <w:proofErr w:type="spellStart"/>
      <w:r>
        <w:t>senlikait</w:t>
      </w:r>
      <w:proofErr w:type="spellEnd"/>
      <w:r>
        <w:t xml:space="preserve"> / in </w:t>
      </w:r>
      <w:proofErr w:type="spellStart"/>
      <w:r>
        <w:t>unzelicher</w:t>
      </w:r>
      <w:proofErr w:type="spellEnd"/>
      <w:r>
        <w:t xml:space="preserve"> </w:t>
      </w:r>
      <w:proofErr w:type="spellStart"/>
      <w:r>
        <w:t>weyß</w:t>
      </w:r>
      <w:proofErr w:type="spellEnd"/>
      <w:r>
        <w:t xml:space="preserve"> / </w:t>
      </w:r>
      <w:proofErr w:type="spellStart"/>
      <w:r>
        <w:t>hefftiger</w:t>
      </w:r>
      <w:proofErr w:type="spellEnd"/>
      <w:r>
        <w:t xml:space="preserve"> und geschwinder / dann unsere </w:t>
      </w:r>
      <w:proofErr w:type="spellStart"/>
      <w:r>
        <w:t>verlanglickait</w:t>
      </w:r>
      <w:proofErr w:type="spellEnd"/>
      <w:r>
        <w:t xml:space="preserve">. Auch die </w:t>
      </w:r>
      <w:proofErr w:type="spellStart"/>
      <w:r>
        <w:t>pfaffen</w:t>
      </w:r>
      <w:proofErr w:type="spellEnd"/>
      <w:r>
        <w:t xml:space="preserve"> sollen solches </w:t>
      </w:r>
      <w:proofErr w:type="spellStart"/>
      <w:r>
        <w:t>fewer</w:t>
      </w:r>
      <w:proofErr w:type="spellEnd"/>
      <w:r>
        <w:t xml:space="preserve"> </w:t>
      </w:r>
      <w:proofErr w:type="spellStart"/>
      <w:r>
        <w:t>werder</w:t>
      </w:r>
      <w:proofErr w:type="spellEnd"/>
      <w:r>
        <w:t xml:space="preserve"> </w:t>
      </w:r>
      <w:proofErr w:type="spellStart"/>
      <w:r>
        <w:t>leschen</w:t>
      </w:r>
      <w:proofErr w:type="spellEnd"/>
      <w:r>
        <w:t xml:space="preserve"> noch </w:t>
      </w:r>
      <w:proofErr w:type="spellStart"/>
      <w:r>
        <w:t>dempffen</w:t>
      </w:r>
      <w:proofErr w:type="spellEnd"/>
      <w:r>
        <w:t xml:space="preserve"> / denn Christus </w:t>
      </w:r>
      <w:proofErr w:type="spellStart"/>
      <w:r>
        <w:t>wil</w:t>
      </w:r>
      <w:proofErr w:type="spellEnd"/>
      <w:r>
        <w:t xml:space="preserve"> / </w:t>
      </w:r>
      <w:proofErr w:type="spellStart"/>
      <w:r>
        <w:t>dz</w:t>
      </w:r>
      <w:proofErr w:type="spellEnd"/>
      <w:r>
        <w:t xml:space="preserve"> sein </w:t>
      </w:r>
      <w:proofErr w:type="spellStart"/>
      <w:r>
        <w:t>fewer</w:t>
      </w:r>
      <w:proofErr w:type="spellEnd"/>
      <w:r>
        <w:t xml:space="preserve"> brenn und in der </w:t>
      </w:r>
      <w:proofErr w:type="spellStart"/>
      <w:r>
        <w:t>selen</w:t>
      </w:r>
      <w:proofErr w:type="spellEnd"/>
      <w:r>
        <w:t xml:space="preserve"> stets blick oder </w:t>
      </w:r>
      <w:proofErr w:type="spellStart"/>
      <w:r>
        <w:t>schimmer</w:t>
      </w:r>
      <w:proofErr w:type="spellEnd"/>
      <w:r>
        <w:t xml:space="preserve">. Auch das es die </w:t>
      </w:r>
      <w:proofErr w:type="spellStart"/>
      <w:r>
        <w:t>selen</w:t>
      </w:r>
      <w:proofErr w:type="spellEnd"/>
      <w:r>
        <w:t xml:space="preserve"> </w:t>
      </w:r>
      <w:proofErr w:type="spellStart"/>
      <w:r>
        <w:t>feeg</w:t>
      </w:r>
      <w:proofErr w:type="spellEnd"/>
      <w:r>
        <w:t xml:space="preserve"> / </w:t>
      </w:r>
      <w:proofErr w:type="spellStart"/>
      <w:r>
        <w:t>reyn</w:t>
      </w:r>
      <w:proofErr w:type="spellEnd"/>
      <w:r>
        <w:t xml:space="preserve"> / schon / und ein </w:t>
      </w:r>
      <w:proofErr w:type="spellStart"/>
      <w:r>
        <w:t>lere</w:t>
      </w:r>
      <w:proofErr w:type="spellEnd"/>
      <w:r>
        <w:t xml:space="preserve"> </w:t>
      </w:r>
      <w:proofErr w:type="spellStart"/>
      <w:r>
        <w:t>stat</w:t>
      </w:r>
      <w:proofErr w:type="spellEnd"/>
      <w:r>
        <w:t xml:space="preserve"> mach den </w:t>
      </w:r>
      <w:proofErr w:type="spellStart"/>
      <w:r>
        <w:t>heyligen</w:t>
      </w:r>
      <w:proofErr w:type="spellEnd"/>
      <w:r>
        <w:t xml:space="preserve"> geist. Demnach muß das </w:t>
      </w:r>
      <w:proofErr w:type="spellStart"/>
      <w:r>
        <w:t>fegfewer</w:t>
      </w:r>
      <w:proofErr w:type="spellEnd"/>
      <w:r>
        <w:t xml:space="preserve"> ein klar </w:t>
      </w:r>
      <w:proofErr w:type="spellStart"/>
      <w:r>
        <w:t>aug</w:t>
      </w:r>
      <w:proofErr w:type="spellEnd"/>
      <w:r>
        <w:t xml:space="preserve"> / das ist / rein </w:t>
      </w:r>
      <w:proofErr w:type="spellStart"/>
      <w:r>
        <w:t>urtayl</w:t>
      </w:r>
      <w:proofErr w:type="spellEnd"/>
      <w:r>
        <w:t xml:space="preserve"> und </w:t>
      </w:r>
      <w:proofErr w:type="spellStart"/>
      <w:r>
        <w:t>erkentnis</w:t>
      </w:r>
      <w:proofErr w:type="spellEnd"/>
      <w:r>
        <w:t xml:space="preserve"> machen / und zu voller lieb und </w:t>
      </w:r>
      <w:proofErr w:type="spellStart"/>
      <w:r>
        <w:t>gerechtigkait</w:t>
      </w:r>
      <w:proofErr w:type="spellEnd"/>
      <w:r>
        <w:t xml:space="preserve"> </w:t>
      </w:r>
      <w:proofErr w:type="spellStart"/>
      <w:r>
        <w:t>furen</w:t>
      </w:r>
      <w:proofErr w:type="spellEnd"/>
      <w:r>
        <w:t xml:space="preserve"> / das ist ein </w:t>
      </w:r>
      <w:proofErr w:type="spellStart"/>
      <w:r>
        <w:t>auffgekeimdt</w:t>
      </w:r>
      <w:proofErr w:type="spellEnd"/>
      <w:r>
        <w:t xml:space="preserve"> </w:t>
      </w:r>
      <w:proofErr w:type="spellStart"/>
      <w:r>
        <w:t>ertdrich</w:t>
      </w:r>
      <w:proofErr w:type="spellEnd"/>
      <w:r>
        <w:t xml:space="preserve"> / </w:t>
      </w:r>
      <w:proofErr w:type="spellStart"/>
      <w:r>
        <w:t>dz</w:t>
      </w:r>
      <w:proofErr w:type="spellEnd"/>
      <w:r>
        <w:t xml:space="preserve"> an </w:t>
      </w:r>
      <w:proofErr w:type="spellStart"/>
      <w:r>
        <w:t>wasser</w:t>
      </w:r>
      <w:proofErr w:type="spellEnd"/>
      <w:r>
        <w:t xml:space="preserve"> ist / </w:t>
      </w:r>
      <w:proofErr w:type="spellStart"/>
      <w:r>
        <w:t>unn</w:t>
      </w:r>
      <w:proofErr w:type="spellEnd"/>
      <w:r>
        <w:t xml:space="preserve"> wann sich die erden / das ist / der </w:t>
      </w:r>
      <w:proofErr w:type="spellStart"/>
      <w:r>
        <w:t>gayst</w:t>
      </w:r>
      <w:proofErr w:type="spellEnd"/>
      <w:r>
        <w:t xml:space="preserve"> durch solche </w:t>
      </w:r>
      <w:proofErr w:type="spellStart"/>
      <w:r>
        <w:t>bewegniß</w:t>
      </w:r>
      <w:proofErr w:type="spellEnd"/>
      <w:r>
        <w:t xml:space="preserve"> </w:t>
      </w:r>
      <w:proofErr w:type="spellStart"/>
      <w:r>
        <w:t>auffthut</w:t>
      </w:r>
      <w:proofErr w:type="spellEnd"/>
      <w:r>
        <w:t xml:space="preserve"> / und ist ganz dürr / so </w:t>
      </w:r>
      <w:proofErr w:type="spellStart"/>
      <w:r>
        <w:t>kompt</w:t>
      </w:r>
      <w:proofErr w:type="spellEnd"/>
      <w:r>
        <w:t xml:space="preserve"> </w:t>
      </w:r>
      <w:proofErr w:type="spellStart"/>
      <w:r>
        <w:t>gott</w:t>
      </w:r>
      <w:proofErr w:type="spellEnd"/>
      <w:r>
        <w:t xml:space="preserve"> und verlest es mit nichte / </w:t>
      </w:r>
      <w:proofErr w:type="spellStart"/>
      <w:r>
        <w:t>sonder</w:t>
      </w:r>
      <w:proofErr w:type="spellEnd"/>
      <w:r>
        <w:t xml:space="preserve"> </w:t>
      </w:r>
      <w:proofErr w:type="spellStart"/>
      <w:r>
        <w:t>erfült</w:t>
      </w:r>
      <w:proofErr w:type="spellEnd"/>
      <w:r>
        <w:t xml:space="preserve"> es mit seiner </w:t>
      </w:r>
      <w:proofErr w:type="spellStart"/>
      <w:r>
        <w:t>maiestat</w:t>
      </w:r>
      <w:proofErr w:type="spellEnd"/>
      <w:r>
        <w:t xml:space="preserve"> und </w:t>
      </w:r>
      <w:proofErr w:type="spellStart"/>
      <w:r>
        <w:t>glorien</w:t>
      </w:r>
      <w:proofErr w:type="spellEnd"/>
      <w:r>
        <w:t xml:space="preserve"> / und macht es im </w:t>
      </w:r>
      <w:proofErr w:type="spellStart"/>
      <w:r>
        <w:t>abgrundt</w:t>
      </w:r>
      <w:proofErr w:type="spellEnd"/>
      <w:r>
        <w:t xml:space="preserve"> </w:t>
      </w:r>
      <w:proofErr w:type="spellStart"/>
      <w:r>
        <w:t>sath</w:t>
      </w:r>
      <w:proofErr w:type="spellEnd"/>
      <w:r>
        <w:t xml:space="preserve"> </w:t>
      </w:r>
      <w:proofErr w:type="spellStart"/>
      <w:r>
        <w:t>unnd</w:t>
      </w:r>
      <w:proofErr w:type="spellEnd"/>
      <w:r>
        <w:t xml:space="preserve"> vol. </w:t>
      </w:r>
      <w:proofErr w:type="spellStart"/>
      <w:r>
        <w:t>Darauß</w:t>
      </w:r>
      <w:proofErr w:type="spellEnd"/>
      <w:r>
        <w:t xml:space="preserve"> </w:t>
      </w:r>
      <w:proofErr w:type="spellStart"/>
      <w:r>
        <w:t>verstehent</w:t>
      </w:r>
      <w:proofErr w:type="spellEnd"/>
      <w:r>
        <w:t xml:space="preserve"> </w:t>
      </w:r>
      <w:proofErr w:type="spellStart"/>
      <w:r>
        <w:t>jr</w:t>
      </w:r>
      <w:proofErr w:type="spellEnd"/>
      <w:r>
        <w:t xml:space="preserve"> / wie die </w:t>
      </w:r>
      <w:proofErr w:type="spellStart"/>
      <w:r>
        <w:t>senliche</w:t>
      </w:r>
      <w:proofErr w:type="spellEnd"/>
      <w:r>
        <w:t xml:space="preserve"> </w:t>
      </w:r>
      <w:proofErr w:type="spellStart"/>
      <w:r>
        <w:t>begerung</w:t>
      </w:r>
      <w:proofErr w:type="spellEnd"/>
      <w:r>
        <w:t xml:space="preserve"> nach </w:t>
      </w:r>
      <w:proofErr w:type="spellStart"/>
      <w:r>
        <w:t>got</w:t>
      </w:r>
      <w:proofErr w:type="spellEnd"/>
      <w:r>
        <w:t xml:space="preserve"> / ein </w:t>
      </w:r>
      <w:proofErr w:type="spellStart"/>
      <w:r>
        <w:t>fegfewer</w:t>
      </w:r>
      <w:proofErr w:type="spellEnd"/>
      <w:r>
        <w:t xml:space="preserve"> mag </w:t>
      </w:r>
      <w:proofErr w:type="spellStart"/>
      <w:r>
        <w:t>genent</w:t>
      </w:r>
      <w:proofErr w:type="spellEnd"/>
      <w:r>
        <w:t xml:space="preserve"> werden / und wie </w:t>
      </w:r>
      <w:proofErr w:type="spellStart"/>
      <w:r>
        <w:t>dasselb</w:t>
      </w:r>
      <w:proofErr w:type="spellEnd"/>
      <w:r>
        <w:t xml:space="preserve"> </w:t>
      </w:r>
      <w:proofErr w:type="spellStart"/>
      <w:r>
        <w:t>fewer</w:t>
      </w:r>
      <w:proofErr w:type="spellEnd"/>
      <w:r>
        <w:t xml:space="preserve"> dürr und hitzig macht / und alle </w:t>
      </w:r>
      <w:proofErr w:type="spellStart"/>
      <w:r>
        <w:t>werck</w:t>
      </w:r>
      <w:proofErr w:type="spellEnd"/>
      <w:r>
        <w:t xml:space="preserve"> </w:t>
      </w:r>
      <w:proofErr w:type="spellStart"/>
      <w:r>
        <w:t>angreifft</w:t>
      </w:r>
      <w:proofErr w:type="spellEnd"/>
      <w:r>
        <w:t xml:space="preserve"> / </w:t>
      </w:r>
      <w:proofErr w:type="spellStart"/>
      <w:r>
        <w:t>unn</w:t>
      </w:r>
      <w:proofErr w:type="spellEnd"/>
      <w:r>
        <w:t xml:space="preserve"> alles </w:t>
      </w:r>
      <w:proofErr w:type="spellStart"/>
      <w:r>
        <w:t>verbrent</w:t>
      </w:r>
      <w:proofErr w:type="spellEnd"/>
      <w:r>
        <w:t xml:space="preserve"> / </w:t>
      </w:r>
      <w:proofErr w:type="spellStart"/>
      <w:r>
        <w:t>dz</w:t>
      </w:r>
      <w:proofErr w:type="spellEnd"/>
      <w:r>
        <w:t xml:space="preserve"> </w:t>
      </w:r>
      <w:proofErr w:type="spellStart"/>
      <w:r>
        <w:t>hoeltzen</w:t>
      </w:r>
      <w:proofErr w:type="spellEnd"/>
      <w:r>
        <w:t xml:space="preserve"> / </w:t>
      </w:r>
      <w:proofErr w:type="spellStart"/>
      <w:r>
        <w:t>hewisch</w:t>
      </w:r>
      <w:proofErr w:type="spellEnd"/>
      <w:r>
        <w:t xml:space="preserve"> oder </w:t>
      </w:r>
      <w:proofErr w:type="spellStart"/>
      <w:r>
        <w:t>stupfelich</w:t>
      </w:r>
      <w:proofErr w:type="spellEnd"/>
      <w:r>
        <w:t xml:space="preserve"> ist / sonderlich in den </w:t>
      </w:r>
      <w:proofErr w:type="spellStart"/>
      <w:r>
        <w:t>seelen</w:t>
      </w:r>
      <w:proofErr w:type="spellEnd"/>
      <w:r>
        <w:t xml:space="preserve"> / in welchen es ein volle </w:t>
      </w:r>
      <w:proofErr w:type="spellStart"/>
      <w:r>
        <w:t>unverhinderte</w:t>
      </w:r>
      <w:proofErr w:type="spellEnd"/>
      <w:r>
        <w:t xml:space="preserve"> </w:t>
      </w:r>
      <w:proofErr w:type="spellStart"/>
      <w:r>
        <w:t>unn</w:t>
      </w:r>
      <w:proofErr w:type="spellEnd"/>
      <w:r>
        <w:t xml:space="preserve"> großblickende </w:t>
      </w:r>
      <w:proofErr w:type="spellStart"/>
      <w:r>
        <w:t>glud</w:t>
      </w:r>
      <w:proofErr w:type="spellEnd"/>
      <w:r>
        <w:t xml:space="preserve"> hat. Es ist auch </w:t>
      </w:r>
      <w:proofErr w:type="spellStart"/>
      <w:r>
        <w:t>angezaigt</w:t>
      </w:r>
      <w:proofErr w:type="spellEnd"/>
      <w:r>
        <w:t xml:space="preserve"> / das ein </w:t>
      </w:r>
      <w:proofErr w:type="spellStart"/>
      <w:r>
        <w:t>solchs</w:t>
      </w:r>
      <w:proofErr w:type="spellEnd"/>
      <w:r>
        <w:t xml:space="preserve"> </w:t>
      </w:r>
      <w:proofErr w:type="spellStart"/>
      <w:r>
        <w:t>fegfewer</w:t>
      </w:r>
      <w:proofErr w:type="spellEnd"/>
      <w:r>
        <w:t xml:space="preserve"> / nicht on </w:t>
      </w:r>
      <w:proofErr w:type="spellStart"/>
      <w:r>
        <w:t>neyder</w:t>
      </w:r>
      <w:proofErr w:type="spellEnd"/>
      <w:r>
        <w:t xml:space="preserve"> und </w:t>
      </w:r>
      <w:proofErr w:type="spellStart"/>
      <w:r>
        <w:t>haß</w:t>
      </w:r>
      <w:proofErr w:type="spellEnd"/>
      <w:r>
        <w:t xml:space="preserve"> eigner </w:t>
      </w:r>
      <w:proofErr w:type="spellStart"/>
      <w:r>
        <w:t>selen</w:t>
      </w:r>
      <w:proofErr w:type="spellEnd"/>
      <w:r>
        <w:t xml:space="preserve"> / und </w:t>
      </w:r>
      <w:proofErr w:type="spellStart"/>
      <w:r>
        <w:t>tadelung</w:t>
      </w:r>
      <w:proofErr w:type="spellEnd"/>
      <w:r>
        <w:t xml:space="preserve"> der </w:t>
      </w:r>
      <w:proofErr w:type="spellStart"/>
      <w:r>
        <w:t>gutten</w:t>
      </w:r>
      <w:proofErr w:type="spellEnd"/>
      <w:r>
        <w:t xml:space="preserve"> </w:t>
      </w:r>
      <w:proofErr w:type="spellStart"/>
      <w:r>
        <w:t>werck</w:t>
      </w:r>
      <w:proofErr w:type="spellEnd"/>
      <w:r>
        <w:t xml:space="preserve"> </w:t>
      </w:r>
      <w:proofErr w:type="spellStart"/>
      <w:r>
        <w:t>geschicht</w:t>
      </w:r>
      <w:proofErr w:type="spellEnd"/>
      <w:r>
        <w:t xml:space="preserve"> / und das es </w:t>
      </w:r>
      <w:proofErr w:type="spellStart"/>
      <w:r>
        <w:t>niemandts</w:t>
      </w:r>
      <w:proofErr w:type="spellEnd"/>
      <w:r>
        <w:t xml:space="preserve"> </w:t>
      </w:r>
      <w:proofErr w:type="spellStart"/>
      <w:r>
        <w:t>kuelen</w:t>
      </w:r>
      <w:proofErr w:type="spellEnd"/>
      <w:r>
        <w:t xml:space="preserve"> soll / wie </w:t>
      </w:r>
      <w:proofErr w:type="spellStart"/>
      <w:r>
        <w:t>wol</w:t>
      </w:r>
      <w:proofErr w:type="spellEnd"/>
      <w:r>
        <w:t xml:space="preserve"> es die </w:t>
      </w:r>
      <w:proofErr w:type="spellStart"/>
      <w:r>
        <w:t>selen</w:t>
      </w:r>
      <w:proofErr w:type="spellEnd"/>
      <w:r>
        <w:t xml:space="preserve"> </w:t>
      </w:r>
      <w:proofErr w:type="spellStart"/>
      <w:r>
        <w:t>engstet</w:t>
      </w:r>
      <w:proofErr w:type="spellEnd"/>
      <w:r>
        <w:t xml:space="preserve">. Ditz mag das </w:t>
      </w:r>
      <w:proofErr w:type="spellStart"/>
      <w:r>
        <w:t>fewer</w:t>
      </w:r>
      <w:proofErr w:type="spellEnd"/>
      <w:r>
        <w:t xml:space="preserve"> sein / von welchem Paulus schreibt / das ein </w:t>
      </w:r>
      <w:proofErr w:type="spellStart"/>
      <w:r>
        <w:t>yeglicks</w:t>
      </w:r>
      <w:proofErr w:type="spellEnd"/>
      <w:r>
        <w:t xml:space="preserve"> </w:t>
      </w:r>
      <w:proofErr w:type="spellStart"/>
      <w:r>
        <w:t>werck</w:t>
      </w:r>
      <w:proofErr w:type="spellEnd"/>
      <w:r>
        <w:t xml:space="preserve"> </w:t>
      </w:r>
      <w:proofErr w:type="spellStart"/>
      <w:r>
        <w:t>urteylt</w:t>
      </w:r>
      <w:proofErr w:type="spellEnd"/>
      <w:r>
        <w:t xml:space="preserve"> 1. </w:t>
      </w:r>
      <w:proofErr w:type="spellStart"/>
      <w:r>
        <w:t>Corin</w:t>
      </w:r>
      <w:proofErr w:type="spellEnd"/>
      <w:r>
        <w:t xml:space="preserve">. 3. Nun </w:t>
      </w:r>
      <w:proofErr w:type="spellStart"/>
      <w:r>
        <w:t>kan</w:t>
      </w:r>
      <w:proofErr w:type="spellEnd"/>
      <w:r>
        <w:t xml:space="preserve"> es </w:t>
      </w:r>
      <w:proofErr w:type="spellStart"/>
      <w:r>
        <w:t>urteiln</w:t>
      </w:r>
      <w:proofErr w:type="spellEnd"/>
      <w:r>
        <w:t xml:space="preserve">: so ists </w:t>
      </w:r>
      <w:proofErr w:type="spellStart"/>
      <w:r>
        <w:t>vernunftig</w:t>
      </w:r>
      <w:proofErr w:type="spellEnd"/>
      <w:r>
        <w:t xml:space="preserve"> und weiß / und geistlich. Gleich als der ein geistliche </w:t>
      </w:r>
      <w:proofErr w:type="spellStart"/>
      <w:r>
        <w:t>weißhait</w:t>
      </w:r>
      <w:proofErr w:type="spellEnd"/>
      <w:r>
        <w:t xml:space="preserve"> hat / der alle </w:t>
      </w:r>
      <w:proofErr w:type="spellStart"/>
      <w:r>
        <w:t>dingk</w:t>
      </w:r>
      <w:proofErr w:type="spellEnd"/>
      <w:r>
        <w:t xml:space="preserve"> urteilt oder </w:t>
      </w:r>
      <w:proofErr w:type="spellStart"/>
      <w:r>
        <w:t>schatzet</w:t>
      </w:r>
      <w:proofErr w:type="spellEnd"/>
      <w:r>
        <w:t xml:space="preserve"> / und </w:t>
      </w:r>
      <w:proofErr w:type="spellStart"/>
      <w:r>
        <w:t>nimbt</w:t>
      </w:r>
      <w:proofErr w:type="spellEnd"/>
      <w:r>
        <w:t xml:space="preserve"> </w:t>
      </w:r>
      <w:proofErr w:type="spellStart"/>
      <w:r>
        <w:t>ains</w:t>
      </w:r>
      <w:proofErr w:type="spellEnd"/>
      <w:r>
        <w:t xml:space="preserve"> an das ander verlest er / also thut </w:t>
      </w:r>
      <w:proofErr w:type="spellStart"/>
      <w:r>
        <w:t>dz</w:t>
      </w:r>
      <w:proofErr w:type="spellEnd"/>
      <w:r>
        <w:t xml:space="preserve"> </w:t>
      </w:r>
      <w:proofErr w:type="spellStart"/>
      <w:r>
        <w:t>vernunfftig</w:t>
      </w:r>
      <w:proofErr w:type="spellEnd"/>
      <w:r>
        <w:t xml:space="preserve"> </w:t>
      </w:r>
      <w:proofErr w:type="spellStart"/>
      <w:r>
        <w:t>fegfewer</w:t>
      </w:r>
      <w:proofErr w:type="spellEnd"/>
      <w:r>
        <w:t xml:space="preserve"> / das ist / die brennende </w:t>
      </w:r>
      <w:proofErr w:type="spellStart"/>
      <w:r>
        <w:t>senlickait</w:t>
      </w:r>
      <w:proofErr w:type="spellEnd"/>
      <w:r>
        <w:t xml:space="preserve"> zu dem </w:t>
      </w:r>
      <w:proofErr w:type="spellStart"/>
      <w:r>
        <w:t>felß</w:t>
      </w:r>
      <w:proofErr w:type="spellEnd"/>
      <w:r>
        <w:t xml:space="preserve"> / welcher Jesus ist / wenn die selbe </w:t>
      </w:r>
      <w:proofErr w:type="spellStart"/>
      <w:r>
        <w:t>senliche</w:t>
      </w:r>
      <w:proofErr w:type="spellEnd"/>
      <w:r>
        <w:t xml:space="preserve"> </w:t>
      </w:r>
      <w:proofErr w:type="spellStart"/>
      <w:r>
        <w:t>begerung</w:t>
      </w:r>
      <w:proofErr w:type="spellEnd"/>
      <w:r>
        <w:t xml:space="preserve"> gibt </w:t>
      </w:r>
      <w:proofErr w:type="spellStart"/>
      <w:r>
        <w:t>underscheyt</w:t>
      </w:r>
      <w:proofErr w:type="spellEnd"/>
      <w:r>
        <w:t xml:space="preserve"> zwischen </w:t>
      </w:r>
      <w:proofErr w:type="spellStart"/>
      <w:r>
        <w:t>wercken</w:t>
      </w:r>
      <w:proofErr w:type="spellEnd"/>
      <w:r>
        <w:t xml:space="preserve"> </w:t>
      </w:r>
      <w:proofErr w:type="spellStart"/>
      <w:r>
        <w:t>unn</w:t>
      </w:r>
      <w:proofErr w:type="spellEnd"/>
      <w:r>
        <w:t xml:space="preserve"> </w:t>
      </w:r>
      <w:proofErr w:type="spellStart"/>
      <w:r>
        <w:t>wercken</w:t>
      </w:r>
      <w:proofErr w:type="spellEnd"/>
      <w:r>
        <w:t xml:space="preserve">. Find sie </w:t>
      </w:r>
      <w:proofErr w:type="spellStart"/>
      <w:r>
        <w:t>holtz</w:t>
      </w:r>
      <w:proofErr w:type="spellEnd"/>
      <w:r>
        <w:t xml:space="preserve"> / </w:t>
      </w:r>
      <w:proofErr w:type="spellStart"/>
      <w:r>
        <w:t>hew</w:t>
      </w:r>
      <w:proofErr w:type="spellEnd"/>
      <w:r>
        <w:t xml:space="preserve"> </w:t>
      </w:r>
      <w:proofErr w:type="spellStart"/>
      <w:r>
        <w:t>od</w:t>
      </w:r>
      <w:proofErr w:type="spellEnd"/>
      <w:r>
        <w:t xml:space="preserve">’ </w:t>
      </w:r>
      <w:proofErr w:type="spellStart"/>
      <w:r>
        <w:t>stupfeln</w:t>
      </w:r>
      <w:proofErr w:type="spellEnd"/>
      <w:r>
        <w:t xml:space="preserve"> / so </w:t>
      </w:r>
      <w:proofErr w:type="spellStart"/>
      <w:r>
        <w:t>zündt</w:t>
      </w:r>
      <w:proofErr w:type="spellEnd"/>
      <w:r>
        <w:t xml:space="preserve"> sie </w:t>
      </w:r>
      <w:proofErr w:type="spellStart"/>
      <w:r>
        <w:t>dasselbig</w:t>
      </w:r>
      <w:proofErr w:type="spellEnd"/>
      <w:r>
        <w:t xml:space="preserve"> an / </w:t>
      </w:r>
      <w:proofErr w:type="spellStart"/>
      <w:r>
        <w:t>unn</w:t>
      </w:r>
      <w:proofErr w:type="spellEnd"/>
      <w:r>
        <w:t xml:space="preserve"> muß der </w:t>
      </w:r>
      <w:proofErr w:type="spellStart"/>
      <w:r>
        <w:t>mensch</w:t>
      </w:r>
      <w:proofErr w:type="spellEnd"/>
      <w:r>
        <w:t xml:space="preserve"> einen schaden </w:t>
      </w:r>
      <w:proofErr w:type="spellStart"/>
      <w:r>
        <w:t>leyden</w:t>
      </w:r>
      <w:proofErr w:type="spellEnd"/>
      <w:r>
        <w:t xml:space="preserve"> / das ist </w:t>
      </w:r>
      <w:proofErr w:type="spellStart"/>
      <w:r>
        <w:t>verzug</w:t>
      </w:r>
      <w:proofErr w:type="spellEnd"/>
      <w:r>
        <w:t xml:space="preserve"> haben / </w:t>
      </w:r>
      <w:proofErr w:type="spellStart"/>
      <w:r>
        <w:t>unn</w:t>
      </w:r>
      <w:proofErr w:type="spellEnd"/>
      <w:r>
        <w:t xml:space="preserve"> in der langweiligen </w:t>
      </w:r>
      <w:proofErr w:type="spellStart"/>
      <w:r>
        <w:t>senlickeit</w:t>
      </w:r>
      <w:proofErr w:type="spellEnd"/>
      <w:r>
        <w:t xml:space="preserve"> so lang </w:t>
      </w:r>
      <w:proofErr w:type="spellStart"/>
      <w:r>
        <w:t>bleyben</w:t>
      </w:r>
      <w:proofErr w:type="spellEnd"/>
      <w:r>
        <w:t xml:space="preserve"> / </w:t>
      </w:r>
      <w:proofErr w:type="spellStart"/>
      <w:r>
        <w:t>byß</w:t>
      </w:r>
      <w:proofErr w:type="spellEnd"/>
      <w:r>
        <w:t xml:space="preserve"> die </w:t>
      </w:r>
      <w:proofErr w:type="spellStart"/>
      <w:r>
        <w:t>sele</w:t>
      </w:r>
      <w:proofErr w:type="spellEnd"/>
      <w:r>
        <w:t xml:space="preserve"> / </w:t>
      </w:r>
      <w:proofErr w:type="spellStart"/>
      <w:r>
        <w:t>byß</w:t>
      </w:r>
      <w:proofErr w:type="spellEnd"/>
      <w:r>
        <w:t xml:space="preserve"> </w:t>
      </w:r>
      <w:proofErr w:type="spellStart"/>
      <w:r>
        <w:t>ir</w:t>
      </w:r>
      <w:proofErr w:type="spellEnd"/>
      <w:r>
        <w:t xml:space="preserve"> </w:t>
      </w:r>
      <w:proofErr w:type="spellStart"/>
      <w:r>
        <w:t>aug</w:t>
      </w:r>
      <w:proofErr w:type="spellEnd"/>
      <w:r>
        <w:t xml:space="preserve"> / </w:t>
      </w:r>
      <w:proofErr w:type="spellStart"/>
      <w:r>
        <w:t>byß</w:t>
      </w:r>
      <w:proofErr w:type="spellEnd"/>
      <w:r>
        <w:t xml:space="preserve"> </w:t>
      </w:r>
      <w:proofErr w:type="spellStart"/>
      <w:r>
        <w:t>jr</w:t>
      </w:r>
      <w:proofErr w:type="spellEnd"/>
      <w:r>
        <w:t xml:space="preserve"> </w:t>
      </w:r>
      <w:proofErr w:type="spellStart"/>
      <w:r>
        <w:t>hertz</w:t>
      </w:r>
      <w:proofErr w:type="spellEnd"/>
      <w:r>
        <w:t xml:space="preserve"> / </w:t>
      </w:r>
      <w:proofErr w:type="spellStart"/>
      <w:r>
        <w:t>byß</w:t>
      </w:r>
      <w:proofErr w:type="spellEnd"/>
      <w:r>
        <w:t xml:space="preserve"> </w:t>
      </w:r>
      <w:proofErr w:type="spellStart"/>
      <w:r>
        <w:t>jr</w:t>
      </w:r>
      <w:proofErr w:type="spellEnd"/>
      <w:r>
        <w:t xml:space="preserve"> </w:t>
      </w:r>
      <w:proofErr w:type="spellStart"/>
      <w:r>
        <w:t>werck</w:t>
      </w:r>
      <w:proofErr w:type="spellEnd"/>
      <w:r>
        <w:t xml:space="preserve"> / genugsam rein und sauber geworden / </w:t>
      </w:r>
      <w:proofErr w:type="spellStart"/>
      <w:r>
        <w:t>unnd</w:t>
      </w:r>
      <w:proofErr w:type="spellEnd"/>
      <w:r>
        <w:t xml:space="preserve"> sie durch solche </w:t>
      </w:r>
      <w:proofErr w:type="spellStart"/>
      <w:r>
        <w:t>bewgniß</w:t>
      </w:r>
      <w:proofErr w:type="spellEnd"/>
      <w:r>
        <w:t xml:space="preserve"> recht </w:t>
      </w:r>
      <w:proofErr w:type="spellStart"/>
      <w:r>
        <w:t>auffgethan</w:t>
      </w:r>
      <w:proofErr w:type="spellEnd"/>
      <w:r>
        <w:t xml:space="preserve"> </w:t>
      </w:r>
      <w:proofErr w:type="spellStart"/>
      <w:r>
        <w:t>unn</w:t>
      </w:r>
      <w:proofErr w:type="spellEnd"/>
      <w:r>
        <w:t xml:space="preserve"> bereit ist / </w:t>
      </w:r>
      <w:proofErr w:type="spellStart"/>
      <w:r>
        <w:t>got</w:t>
      </w:r>
      <w:proofErr w:type="spellEnd"/>
      <w:r>
        <w:t xml:space="preserve"> mit seiner </w:t>
      </w:r>
      <w:proofErr w:type="spellStart"/>
      <w:r>
        <w:t>maiestet</w:t>
      </w:r>
      <w:proofErr w:type="spellEnd"/>
      <w:r>
        <w:t xml:space="preserve"> ein </w:t>
      </w:r>
      <w:proofErr w:type="spellStart"/>
      <w:r>
        <w:t>zunemen</w:t>
      </w:r>
      <w:proofErr w:type="spellEnd"/>
      <w:r>
        <w:t xml:space="preserve">. </w:t>
      </w:r>
      <w:proofErr w:type="spellStart"/>
      <w:r>
        <w:t>Diß</w:t>
      </w:r>
      <w:proofErr w:type="spellEnd"/>
      <w:r>
        <w:t xml:space="preserve"> </w:t>
      </w:r>
      <w:proofErr w:type="spellStart"/>
      <w:r>
        <w:t>fewer</w:t>
      </w:r>
      <w:proofErr w:type="spellEnd"/>
      <w:r>
        <w:t xml:space="preserve"> macht </w:t>
      </w:r>
      <w:proofErr w:type="spellStart"/>
      <w:r>
        <w:t>nit</w:t>
      </w:r>
      <w:proofErr w:type="spellEnd"/>
      <w:r>
        <w:t xml:space="preserve"> unselig / sonder selig / Es hat auch den tag des </w:t>
      </w:r>
      <w:proofErr w:type="spellStart"/>
      <w:r>
        <w:t>herren</w:t>
      </w:r>
      <w:proofErr w:type="spellEnd"/>
      <w:r>
        <w:t xml:space="preserve"> Jesu Christi / in welchen alle </w:t>
      </w:r>
      <w:proofErr w:type="spellStart"/>
      <w:r>
        <w:t>werck</w:t>
      </w:r>
      <w:proofErr w:type="spellEnd"/>
      <w:r>
        <w:t xml:space="preserve"> offenbar werden / Denn Christus geht solchen </w:t>
      </w:r>
      <w:proofErr w:type="spellStart"/>
      <w:r>
        <w:t>selen</w:t>
      </w:r>
      <w:proofErr w:type="spellEnd"/>
      <w:r>
        <w:t xml:space="preserve"> </w:t>
      </w:r>
      <w:proofErr w:type="spellStart"/>
      <w:r>
        <w:t>auff</w:t>
      </w:r>
      <w:proofErr w:type="spellEnd"/>
      <w:r>
        <w:t xml:space="preserve"> in der </w:t>
      </w:r>
      <w:proofErr w:type="spellStart"/>
      <w:r>
        <w:t>morgenroet</w:t>
      </w:r>
      <w:proofErr w:type="spellEnd"/>
      <w:r>
        <w:t xml:space="preserve"> / mit seinen </w:t>
      </w:r>
      <w:proofErr w:type="spellStart"/>
      <w:r>
        <w:t>schetzen</w:t>
      </w:r>
      <w:proofErr w:type="spellEnd"/>
      <w:r>
        <w:t xml:space="preserve"> und gaben / die uns zum teil verborgen sein / </w:t>
      </w:r>
      <w:proofErr w:type="spellStart"/>
      <w:r>
        <w:t>Darauß</w:t>
      </w:r>
      <w:proofErr w:type="spellEnd"/>
      <w:r>
        <w:t xml:space="preserve"> ich abermals schließ das wir uns nicht </w:t>
      </w:r>
      <w:proofErr w:type="spellStart"/>
      <w:r>
        <w:t>koemmern</w:t>
      </w:r>
      <w:proofErr w:type="spellEnd"/>
      <w:r>
        <w:t xml:space="preserve"> oder </w:t>
      </w:r>
      <w:proofErr w:type="spellStart"/>
      <w:r>
        <w:t>betrueben</w:t>
      </w:r>
      <w:proofErr w:type="spellEnd"/>
      <w:r>
        <w:t xml:space="preserve"> sollen / von wegen unser freunden in Christo verstorben / dann ob sie gleich ein geistlich </w:t>
      </w:r>
      <w:proofErr w:type="spellStart"/>
      <w:r>
        <w:t>fegfewer</w:t>
      </w:r>
      <w:proofErr w:type="spellEnd"/>
      <w:r>
        <w:t xml:space="preserve"> haben / als </w:t>
      </w:r>
      <w:proofErr w:type="spellStart"/>
      <w:r>
        <w:t>gemelt</w:t>
      </w:r>
      <w:proofErr w:type="spellEnd"/>
      <w:r>
        <w:t xml:space="preserve"> ist / </w:t>
      </w:r>
      <w:proofErr w:type="spellStart"/>
      <w:r>
        <w:t>dannest</w:t>
      </w:r>
      <w:proofErr w:type="spellEnd"/>
      <w:r>
        <w:t xml:space="preserve"> werden sie in dem selbigem / </w:t>
      </w:r>
      <w:proofErr w:type="spellStart"/>
      <w:r>
        <w:t>vernunfftigem</w:t>
      </w:r>
      <w:proofErr w:type="spellEnd"/>
      <w:r>
        <w:t xml:space="preserve"> </w:t>
      </w:r>
      <w:proofErr w:type="spellStart"/>
      <w:r>
        <w:t>fegfewer</w:t>
      </w:r>
      <w:proofErr w:type="spellEnd"/>
      <w:r>
        <w:t xml:space="preserve"> selig / und gehn </w:t>
      </w:r>
      <w:proofErr w:type="spellStart"/>
      <w:r>
        <w:t>neher</w:t>
      </w:r>
      <w:proofErr w:type="spellEnd"/>
      <w:r>
        <w:t xml:space="preserve"> zu der sonn des </w:t>
      </w:r>
      <w:proofErr w:type="spellStart"/>
      <w:r>
        <w:t>mittentags</w:t>
      </w:r>
      <w:proofErr w:type="spellEnd"/>
      <w:r>
        <w:t xml:space="preserve"> / dann wir. Auch </w:t>
      </w:r>
      <w:proofErr w:type="spellStart"/>
      <w:r>
        <w:t>wirt</w:t>
      </w:r>
      <w:proofErr w:type="spellEnd"/>
      <w:r>
        <w:t xml:space="preserve"> </w:t>
      </w:r>
      <w:proofErr w:type="spellStart"/>
      <w:r>
        <w:t>jn</w:t>
      </w:r>
      <w:proofErr w:type="spellEnd"/>
      <w:r>
        <w:t xml:space="preserve"> </w:t>
      </w:r>
      <w:proofErr w:type="spellStart"/>
      <w:r>
        <w:t>nit</w:t>
      </w:r>
      <w:proofErr w:type="spellEnd"/>
      <w:r>
        <w:t xml:space="preserve"> </w:t>
      </w:r>
      <w:proofErr w:type="spellStart"/>
      <w:r>
        <w:t>geholffen</w:t>
      </w:r>
      <w:proofErr w:type="spellEnd"/>
      <w:r>
        <w:t xml:space="preserve"> dann durch </w:t>
      </w:r>
      <w:proofErr w:type="spellStart"/>
      <w:r>
        <w:t>solchs</w:t>
      </w:r>
      <w:proofErr w:type="spellEnd"/>
      <w:r>
        <w:t xml:space="preserve"> </w:t>
      </w:r>
      <w:proofErr w:type="spellStart"/>
      <w:r>
        <w:t>fewer</w:t>
      </w:r>
      <w:proofErr w:type="spellEnd"/>
      <w:r>
        <w:t xml:space="preserve"> / </w:t>
      </w:r>
      <w:proofErr w:type="spellStart"/>
      <w:r>
        <w:t>darumb</w:t>
      </w:r>
      <w:proofErr w:type="spellEnd"/>
      <w:r>
        <w:t xml:space="preserve"> sollen wir </w:t>
      </w:r>
      <w:proofErr w:type="spellStart"/>
      <w:r>
        <w:t>sy</w:t>
      </w:r>
      <w:proofErr w:type="spellEnd"/>
      <w:r>
        <w:t xml:space="preserve"> nicht wollen </w:t>
      </w:r>
      <w:proofErr w:type="spellStart"/>
      <w:r>
        <w:t>darauß</w:t>
      </w:r>
      <w:proofErr w:type="spellEnd"/>
      <w:r>
        <w:t xml:space="preserve"> bringen / als wenig wir wünschen </w:t>
      </w:r>
      <w:proofErr w:type="spellStart"/>
      <w:r>
        <w:t>solten</w:t>
      </w:r>
      <w:proofErr w:type="spellEnd"/>
      <w:r>
        <w:t xml:space="preserve"> / </w:t>
      </w:r>
      <w:proofErr w:type="spellStart"/>
      <w:r>
        <w:t>dz</w:t>
      </w:r>
      <w:proofErr w:type="spellEnd"/>
      <w:r>
        <w:t xml:space="preserve"> uns unser glaub / </w:t>
      </w:r>
      <w:proofErr w:type="spellStart"/>
      <w:r>
        <w:t>hoffnung</w:t>
      </w:r>
      <w:proofErr w:type="spellEnd"/>
      <w:r>
        <w:t xml:space="preserve"> / lieb und </w:t>
      </w:r>
      <w:proofErr w:type="spellStart"/>
      <w:r>
        <w:t>senlickait</w:t>
      </w:r>
      <w:proofErr w:type="spellEnd"/>
      <w:r>
        <w:t xml:space="preserve"> zu </w:t>
      </w:r>
      <w:proofErr w:type="spellStart"/>
      <w:r>
        <w:t>got</w:t>
      </w:r>
      <w:proofErr w:type="spellEnd"/>
      <w:r>
        <w:t xml:space="preserve"> </w:t>
      </w:r>
      <w:proofErr w:type="spellStart"/>
      <w:r>
        <w:t>solt</w:t>
      </w:r>
      <w:proofErr w:type="spellEnd"/>
      <w:r>
        <w:t xml:space="preserve"> kalt oder kleiner werden. Auch lest sich die </w:t>
      </w:r>
      <w:proofErr w:type="spellStart"/>
      <w:r>
        <w:t>sel</w:t>
      </w:r>
      <w:proofErr w:type="spellEnd"/>
      <w:r>
        <w:t xml:space="preserve"> </w:t>
      </w:r>
      <w:proofErr w:type="spellStart"/>
      <w:r>
        <w:t>unn</w:t>
      </w:r>
      <w:proofErr w:type="spellEnd"/>
      <w:r>
        <w:t xml:space="preserve"> </w:t>
      </w:r>
      <w:proofErr w:type="spellStart"/>
      <w:r>
        <w:t>jre</w:t>
      </w:r>
      <w:proofErr w:type="spellEnd"/>
      <w:r>
        <w:t xml:space="preserve"> werk / durch nichts anders </w:t>
      </w:r>
      <w:proofErr w:type="spellStart"/>
      <w:r>
        <w:t>rainigen</w:t>
      </w:r>
      <w:proofErr w:type="spellEnd"/>
      <w:r>
        <w:t xml:space="preserve"> / denn durch </w:t>
      </w:r>
      <w:proofErr w:type="spellStart"/>
      <w:r>
        <w:t>haß</w:t>
      </w:r>
      <w:proofErr w:type="spellEnd"/>
      <w:r>
        <w:t xml:space="preserve"> </w:t>
      </w:r>
      <w:proofErr w:type="spellStart"/>
      <w:r>
        <w:t>unn</w:t>
      </w:r>
      <w:proofErr w:type="spellEnd"/>
      <w:r>
        <w:t xml:space="preserve"> </w:t>
      </w:r>
      <w:proofErr w:type="spellStart"/>
      <w:r>
        <w:t>neid</w:t>
      </w:r>
      <w:proofErr w:type="spellEnd"/>
      <w:r>
        <w:t xml:space="preserve"> </w:t>
      </w:r>
      <w:proofErr w:type="spellStart"/>
      <w:r>
        <w:t>eygner</w:t>
      </w:r>
      <w:proofErr w:type="spellEnd"/>
      <w:r>
        <w:t xml:space="preserve"> </w:t>
      </w:r>
      <w:proofErr w:type="spellStart"/>
      <w:r>
        <w:t>selen</w:t>
      </w:r>
      <w:proofErr w:type="spellEnd"/>
      <w:r>
        <w:t xml:space="preserve"> / </w:t>
      </w:r>
      <w:proofErr w:type="spellStart"/>
      <w:r>
        <w:t>unn</w:t>
      </w:r>
      <w:proofErr w:type="spellEnd"/>
      <w:r>
        <w:t xml:space="preserve"> </w:t>
      </w:r>
      <w:proofErr w:type="spellStart"/>
      <w:r>
        <w:t>verlanglikait</w:t>
      </w:r>
      <w:proofErr w:type="spellEnd"/>
      <w:r>
        <w:t xml:space="preserve"> nach </w:t>
      </w:r>
      <w:proofErr w:type="spellStart"/>
      <w:r>
        <w:t>got</w:t>
      </w:r>
      <w:proofErr w:type="spellEnd"/>
      <w:r>
        <w:t xml:space="preserve"> / das ist / durch ein </w:t>
      </w:r>
      <w:proofErr w:type="spellStart"/>
      <w:r>
        <w:t>warhafftige</w:t>
      </w:r>
      <w:proofErr w:type="spellEnd"/>
      <w:r>
        <w:t xml:space="preserve"> </w:t>
      </w:r>
      <w:proofErr w:type="spellStart"/>
      <w:r>
        <w:t>senlickeit</w:t>
      </w:r>
      <w:proofErr w:type="spellEnd"/>
      <w:r>
        <w:t xml:space="preserve"> / als Christus spricht / So </w:t>
      </w:r>
      <w:proofErr w:type="spellStart"/>
      <w:r>
        <w:t>dz</w:t>
      </w:r>
      <w:proofErr w:type="spellEnd"/>
      <w:r>
        <w:t xml:space="preserve"> </w:t>
      </w:r>
      <w:proofErr w:type="spellStart"/>
      <w:r>
        <w:t>koernlein</w:t>
      </w:r>
      <w:proofErr w:type="spellEnd"/>
      <w:r>
        <w:t xml:space="preserve"> ins </w:t>
      </w:r>
      <w:proofErr w:type="spellStart"/>
      <w:r>
        <w:t>ertrich</w:t>
      </w:r>
      <w:proofErr w:type="spellEnd"/>
      <w:r>
        <w:t xml:space="preserve"> </w:t>
      </w:r>
      <w:proofErr w:type="spellStart"/>
      <w:r>
        <w:t>felt</w:t>
      </w:r>
      <w:proofErr w:type="spellEnd"/>
      <w:r>
        <w:t xml:space="preserve"> </w:t>
      </w:r>
      <w:proofErr w:type="spellStart"/>
      <w:r>
        <w:t>unn</w:t>
      </w:r>
      <w:proofErr w:type="spellEnd"/>
      <w:r>
        <w:t xml:space="preserve"> stirbt so </w:t>
      </w:r>
      <w:proofErr w:type="spellStart"/>
      <w:r>
        <w:t>bleybts</w:t>
      </w:r>
      <w:proofErr w:type="spellEnd"/>
      <w:r>
        <w:t xml:space="preserve"> nicht </w:t>
      </w:r>
      <w:proofErr w:type="spellStart"/>
      <w:r>
        <w:t>allain</w:t>
      </w:r>
      <w:proofErr w:type="spellEnd"/>
      <w:r>
        <w:t xml:space="preserve">. Das ich von den </w:t>
      </w:r>
      <w:proofErr w:type="spellStart"/>
      <w:r>
        <w:t>selen</w:t>
      </w:r>
      <w:proofErr w:type="spellEnd"/>
      <w:r>
        <w:t xml:space="preserve"> hab gesagt / nemlich / das sie in hitziger </w:t>
      </w:r>
      <w:proofErr w:type="spellStart"/>
      <w:r>
        <w:t>senlickait</w:t>
      </w:r>
      <w:proofErr w:type="spellEnd"/>
      <w:r>
        <w:t xml:space="preserve"> oder grosser </w:t>
      </w:r>
      <w:proofErr w:type="spellStart"/>
      <w:r>
        <w:t>begernuß</w:t>
      </w:r>
      <w:proofErr w:type="spellEnd"/>
      <w:r>
        <w:t xml:space="preserve"> nach </w:t>
      </w:r>
      <w:proofErr w:type="spellStart"/>
      <w:r>
        <w:t>got</w:t>
      </w:r>
      <w:proofErr w:type="spellEnd"/>
      <w:r>
        <w:t xml:space="preserve"> stehn / das </w:t>
      </w:r>
      <w:proofErr w:type="spellStart"/>
      <w:r>
        <w:t>wil</w:t>
      </w:r>
      <w:proofErr w:type="spellEnd"/>
      <w:r>
        <w:t xml:space="preserve"> ich von den </w:t>
      </w:r>
      <w:proofErr w:type="spellStart"/>
      <w:r>
        <w:t>selen</w:t>
      </w:r>
      <w:proofErr w:type="spellEnd"/>
      <w:r>
        <w:t xml:space="preserve"> gesagt haben / die </w:t>
      </w:r>
      <w:proofErr w:type="spellStart"/>
      <w:r>
        <w:t>alhie</w:t>
      </w:r>
      <w:proofErr w:type="spellEnd"/>
      <w:r>
        <w:t xml:space="preserve"> Christum haben </w:t>
      </w:r>
      <w:proofErr w:type="spellStart"/>
      <w:r>
        <w:t>leren</w:t>
      </w:r>
      <w:proofErr w:type="spellEnd"/>
      <w:r>
        <w:t xml:space="preserve"> erkennen / </w:t>
      </w:r>
      <w:proofErr w:type="spellStart"/>
      <w:r>
        <w:t>unn</w:t>
      </w:r>
      <w:proofErr w:type="spellEnd"/>
      <w:r>
        <w:t xml:space="preserve"> sein durch Christum </w:t>
      </w:r>
      <w:proofErr w:type="spellStart"/>
      <w:r>
        <w:t>entschlaffen</w:t>
      </w:r>
      <w:proofErr w:type="spellEnd"/>
      <w:r>
        <w:t xml:space="preserve">. Aber von den </w:t>
      </w:r>
      <w:proofErr w:type="spellStart"/>
      <w:r>
        <w:t>selen</w:t>
      </w:r>
      <w:proofErr w:type="spellEnd"/>
      <w:r>
        <w:t xml:space="preserve"> / die wenig </w:t>
      </w:r>
      <w:proofErr w:type="spellStart"/>
      <w:r>
        <w:t>urtail</w:t>
      </w:r>
      <w:proofErr w:type="spellEnd"/>
      <w:r>
        <w:t xml:space="preserve"> </w:t>
      </w:r>
      <w:proofErr w:type="spellStart"/>
      <w:r>
        <w:t>gottis</w:t>
      </w:r>
      <w:proofErr w:type="spellEnd"/>
      <w:r>
        <w:t xml:space="preserve"> haben / </w:t>
      </w:r>
      <w:proofErr w:type="spellStart"/>
      <w:r>
        <w:t>unn</w:t>
      </w:r>
      <w:proofErr w:type="spellEnd"/>
      <w:r>
        <w:t xml:space="preserve"> </w:t>
      </w:r>
      <w:proofErr w:type="spellStart"/>
      <w:r>
        <w:t>christum</w:t>
      </w:r>
      <w:proofErr w:type="spellEnd"/>
      <w:r>
        <w:t xml:space="preserve"> </w:t>
      </w:r>
      <w:proofErr w:type="spellStart"/>
      <w:r>
        <w:t>nit</w:t>
      </w:r>
      <w:proofErr w:type="spellEnd"/>
      <w:r>
        <w:t xml:space="preserve"> </w:t>
      </w:r>
      <w:proofErr w:type="spellStart"/>
      <w:r>
        <w:t>wol</w:t>
      </w:r>
      <w:proofErr w:type="spellEnd"/>
      <w:r>
        <w:t xml:space="preserve"> </w:t>
      </w:r>
      <w:proofErr w:type="spellStart"/>
      <w:r>
        <w:t>erkant</w:t>
      </w:r>
      <w:proofErr w:type="spellEnd"/>
      <w:r>
        <w:t xml:space="preserve"> haben / hab ich nichts </w:t>
      </w:r>
      <w:proofErr w:type="spellStart"/>
      <w:r>
        <w:t>geret</w:t>
      </w:r>
      <w:proofErr w:type="spellEnd"/>
      <w:r>
        <w:t xml:space="preserve">. Ich halt es dafür / das sie dort </w:t>
      </w:r>
      <w:proofErr w:type="spellStart"/>
      <w:r>
        <w:t>studiren</w:t>
      </w:r>
      <w:proofErr w:type="spellEnd"/>
      <w:r>
        <w:t xml:space="preserve"> </w:t>
      </w:r>
      <w:proofErr w:type="spellStart"/>
      <w:r>
        <w:t>unn</w:t>
      </w:r>
      <w:proofErr w:type="spellEnd"/>
      <w:r>
        <w:t xml:space="preserve"> </w:t>
      </w:r>
      <w:proofErr w:type="spellStart"/>
      <w:r>
        <w:t>leren</w:t>
      </w:r>
      <w:proofErr w:type="spellEnd"/>
      <w:r>
        <w:t xml:space="preserve"> </w:t>
      </w:r>
      <w:proofErr w:type="spellStart"/>
      <w:r>
        <w:t>muessen</w:t>
      </w:r>
      <w:proofErr w:type="spellEnd"/>
      <w:r>
        <w:t xml:space="preserve"> /sein sie anders versehen zur </w:t>
      </w:r>
      <w:proofErr w:type="spellStart"/>
      <w:r>
        <w:t>selickait</w:t>
      </w:r>
      <w:proofErr w:type="spellEnd"/>
      <w:r>
        <w:t xml:space="preserve">) und erkennen alle </w:t>
      </w:r>
      <w:proofErr w:type="spellStart"/>
      <w:r>
        <w:t>ware</w:t>
      </w:r>
      <w:proofErr w:type="spellEnd"/>
      <w:r>
        <w:t xml:space="preserve"> </w:t>
      </w:r>
      <w:proofErr w:type="spellStart"/>
      <w:r>
        <w:t>urtail</w:t>
      </w:r>
      <w:proofErr w:type="spellEnd"/>
      <w:r>
        <w:t xml:space="preserve"> oder </w:t>
      </w:r>
      <w:proofErr w:type="spellStart"/>
      <w:r>
        <w:t>Sententz</w:t>
      </w:r>
      <w:proofErr w:type="spellEnd"/>
      <w:r>
        <w:t xml:space="preserve"> / welche </w:t>
      </w:r>
      <w:proofErr w:type="spellStart"/>
      <w:r>
        <w:t>gott</w:t>
      </w:r>
      <w:proofErr w:type="spellEnd"/>
      <w:r>
        <w:t xml:space="preserve"> </w:t>
      </w:r>
      <w:proofErr w:type="spellStart"/>
      <w:r>
        <w:t>wil</w:t>
      </w:r>
      <w:proofErr w:type="spellEnd"/>
      <w:r>
        <w:t xml:space="preserve"> haben </w:t>
      </w:r>
      <w:proofErr w:type="spellStart"/>
      <w:r>
        <w:t>erkandt</w:t>
      </w:r>
      <w:proofErr w:type="spellEnd"/>
      <w:r>
        <w:t xml:space="preserve"> / </w:t>
      </w:r>
      <w:proofErr w:type="spellStart"/>
      <w:r>
        <w:t>ee</w:t>
      </w:r>
      <w:proofErr w:type="spellEnd"/>
      <w:r>
        <w:t xml:space="preserve"> er sie in </w:t>
      </w:r>
      <w:proofErr w:type="spellStart"/>
      <w:r>
        <w:t>hymmel</w:t>
      </w:r>
      <w:proofErr w:type="spellEnd"/>
      <w:r>
        <w:t xml:space="preserve"> </w:t>
      </w:r>
      <w:proofErr w:type="spellStart"/>
      <w:r>
        <w:t>nymbt</w:t>
      </w:r>
      <w:proofErr w:type="spellEnd"/>
      <w:r>
        <w:t xml:space="preserve">. </w:t>
      </w:r>
      <w:proofErr w:type="spellStart"/>
      <w:r>
        <w:t>Auß</w:t>
      </w:r>
      <w:proofErr w:type="spellEnd"/>
      <w:r>
        <w:t xml:space="preserve"> dieser </w:t>
      </w:r>
      <w:proofErr w:type="spellStart"/>
      <w:r>
        <w:t>ursach</w:t>
      </w:r>
      <w:proofErr w:type="spellEnd"/>
      <w:r>
        <w:t xml:space="preserve"> das Christus spricht / Wer ich nicht kommen / so </w:t>
      </w:r>
      <w:proofErr w:type="spellStart"/>
      <w:r>
        <w:t>hetten</w:t>
      </w:r>
      <w:proofErr w:type="spellEnd"/>
      <w:r>
        <w:t xml:space="preserve"> sie die </w:t>
      </w:r>
      <w:proofErr w:type="spellStart"/>
      <w:r>
        <w:t>sünd</w:t>
      </w:r>
      <w:proofErr w:type="spellEnd"/>
      <w:r>
        <w:t xml:space="preserve"> nicht / das verstehe ich nach S. Petrus </w:t>
      </w:r>
      <w:proofErr w:type="spellStart"/>
      <w:r>
        <w:t>spruch</w:t>
      </w:r>
      <w:proofErr w:type="spellEnd"/>
      <w:r>
        <w:t xml:space="preserve"> / der spricht / Es </w:t>
      </w:r>
      <w:proofErr w:type="spellStart"/>
      <w:r>
        <w:t>muesten</w:t>
      </w:r>
      <w:proofErr w:type="spellEnd"/>
      <w:r>
        <w:t xml:space="preserve"> auch die todten </w:t>
      </w:r>
      <w:proofErr w:type="spellStart"/>
      <w:r>
        <w:t>evangelizirt</w:t>
      </w:r>
      <w:proofErr w:type="spellEnd"/>
      <w:r>
        <w:t xml:space="preserve"> werden / </w:t>
      </w:r>
      <w:proofErr w:type="spellStart"/>
      <w:r>
        <w:t>auff</w:t>
      </w:r>
      <w:proofErr w:type="spellEnd"/>
      <w:r>
        <w:t xml:space="preserve"> das er sie nicht </w:t>
      </w:r>
      <w:proofErr w:type="spellStart"/>
      <w:r>
        <w:t>urteiln</w:t>
      </w:r>
      <w:proofErr w:type="spellEnd"/>
      <w:r>
        <w:t xml:space="preserve"> / 1. Petri. 4. Het Christus den </w:t>
      </w:r>
      <w:proofErr w:type="spellStart"/>
      <w:r>
        <w:t>toden</w:t>
      </w:r>
      <w:proofErr w:type="spellEnd"/>
      <w:r>
        <w:t xml:space="preserve"> nicht gepredigt / oder seine </w:t>
      </w:r>
      <w:proofErr w:type="spellStart"/>
      <w:r>
        <w:t>troestliche</w:t>
      </w:r>
      <w:proofErr w:type="spellEnd"/>
      <w:r>
        <w:t xml:space="preserve"> </w:t>
      </w:r>
      <w:proofErr w:type="spellStart"/>
      <w:r>
        <w:t>botschafft</w:t>
      </w:r>
      <w:proofErr w:type="spellEnd"/>
      <w:r>
        <w:t xml:space="preserve"> lassen verkündigen / so </w:t>
      </w:r>
      <w:proofErr w:type="spellStart"/>
      <w:r>
        <w:t>het</w:t>
      </w:r>
      <w:proofErr w:type="spellEnd"/>
      <w:r>
        <w:t xml:space="preserve"> er sie nicht </w:t>
      </w:r>
      <w:proofErr w:type="spellStart"/>
      <w:r>
        <w:t>koennen</w:t>
      </w:r>
      <w:proofErr w:type="spellEnd"/>
      <w:r>
        <w:t xml:space="preserve"> richten / oder </w:t>
      </w:r>
      <w:proofErr w:type="spellStart"/>
      <w:r>
        <w:t>urtayln</w:t>
      </w:r>
      <w:proofErr w:type="spellEnd"/>
      <w:r>
        <w:t xml:space="preserve"> / weil er aber </w:t>
      </w:r>
      <w:proofErr w:type="spellStart"/>
      <w:r>
        <w:t>berait</w:t>
      </w:r>
      <w:proofErr w:type="spellEnd"/>
      <w:r>
        <w:t xml:space="preserve"> ist lebendige und todte </w:t>
      </w:r>
      <w:proofErr w:type="spellStart"/>
      <w:r>
        <w:t>zü</w:t>
      </w:r>
      <w:proofErr w:type="spellEnd"/>
      <w:r>
        <w:t xml:space="preserve"> </w:t>
      </w:r>
      <w:proofErr w:type="spellStart"/>
      <w:r>
        <w:t>urteiln</w:t>
      </w:r>
      <w:proofErr w:type="spellEnd"/>
      <w:r>
        <w:t xml:space="preserve"> / ists </w:t>
      </w:r>
      <w:proofErr w:type="spellStart"/>
      <w:r>
        <w:t>zimlich</w:t>
      </w:r>
      <w:proofErr w:type="spellEnd"/>
      <w:r>
        <w:t xml:space="preserve"> </w:t>
      </w:r>
      <w:proofErr w:type="spellStart"/>
      <w:r>
        <w:t>unn</w:t>
      </w:r>
      <w:proofErr w:type="spellEnd"/>
      <w:r>
        <w:t xml:space="preserve"> </w:t>
      </w:r>
      <w:proofErr w:type="spellStart"/>
      <w:r>
        <w:t>billich</w:t>
      </w:r>
      <w:proofErr w:type="spellEnd"/>
      <w:r>
        <w:t xml:space="preserve"> gewest / </w:t>
      </w:r>
      <w:proofErr w:type="spellStart"/>
      <w:r>
        <w:t>dz</w:t>
      </w:r>
      <w:proofErr w:type="spellEnd"/>
      <w:r>
        <w:t xml:space="preserve"> Christus den verstorben hat gepredigt / oder predigen </w:t>
      </w:r>
      <w:proofErr w:type="spellStart"/>
      <w:r>
        <w:t>lassenn</w:t>
      </w:r>
      <w:proofErr w:type="spellEnd"/>
      <w:r>
        <w:t xml:space="preserve"> / die im </w:t>
      </w:r>
      <w:proofErr w:type="spellStart"/>
      <w:r>
        <w:t>fleisch</w:t>
      </w:r>
      <w:proofErr w:type="spellEnd"/>
      <w:r>
        <w:t xml:space="preserve"> bey den </w:t>
      </w:r>
      <w:proofErr w:type="spellStart"/>
      <w:r>
        <w:t>menschen</w:t>
      </w:r>
      <w:proofErr w:type="spellEnd"/>
      <w:r>
        <w:t xml:space="preserve"> todt und im geist vor </w:t>
      </w:r>
      <w:proofErr w:type="spellStart"/>
      <w:r>
        <w:t>got</w:t>
      </w:r>
      <w:proofErr w:type="spellEnd"/>
      <w:r>
        <w:t xml:space="preserve"> lebendig gewest sein / das alles </w:t>
      </w:r>
      <w:proofErr w:type="spellStart"/>
      <w:r>
        <w:t>redt</w:t>
      </w:r>
      <w:proofErr w:type="spellEnd"/>
      <w:r>
        <w:t xml:space="preserve"> Petrus von den </w:t>
      </w:r>
      <w:proofErr w:type="spellStart"/>
      <w:r>
        <w:t>geisten</w:t>
      </w:r>
      <w:proofErr w:type="spellEnd"/>
      <w:r>
        <w:t xml:space="preserve"> </w:t>
      </w:r>
      <w:proofErr w:type="spellStart"/>
      <w:r>
        <w:t>dy</w:t>
      </w:r>
      <w:proofErr w:type="spellEnd"/>
      <w:r>
        <w:t xml:space="preserve"> vor </w:t>
      </w:r>
      <w:proofErr w:type="spellStart"/>
      <w:r>
        <w:t>got</w:t>
      </w:r>
      <w:proofErr w:type="spellEnd"/>
      <w:r>
        <w:t xml:space="preserve"> leben / </w:t>
      </w:r>
      <w:proofErr w:type="spellStart"/>
      <w:r>
        <w:t>unnd</w:t>
      </w:r>
      <w:proofErr w:type="spellEnd"/>
      <w:r>
        <w:t xml:space="preserve"> </w:t>
      </w:r>
      <w:proofErr w:type="spellStart"/>
      <w:r>
        <w:t>wil</w:t>
      </w:r>
      <w:proofErr w:type="spellEnd"/>
      <w:r>
        <w:t xml:space="preserve"> doch </w:t>
      </w:r>
      <w:proofErr w:type="spellStart"/>
      <w:r>
        <w:t>schliessen</w:t>
      </w:r>
      <w:proofErr w:type="spellEnd"/>
      <w:r>
        <w:t xml:space="preserve"> / das </w:t>
      </w:r>
      <w:proofErr w:type="spellStart"/>
      <w:r>
        <w:t>gott</w:t>
      </w:r>
      <w:proofErr w:type="spellEnd"/>
      <w:r>
        <w:t xml:space="preserve"> die </w:t>
      </w:r>
      <w:proofErr w:type="spellStart"/>
      <w:r>
        <w:t>toden</w:t>
      </w:r>
      <w:proofErr w:type="spellEnd"/>
      <w:r>
        <w:t xml:space="preserve"> nicht </w:t>
      </w:r>
      <w:proofErr w:type="spellStart"/>
      <w:r>
        <w:t>urtailn</w:t>
      </w:r>
      <w:proofErr w:type="spellEnd"/>
      <w:r>
        <w:t xml:space="preserve"> / wann sie nicht </w:t>
      </w:r>
      <w:proofErr w:type="spellStart"/>
      <w:r>
        <w:t>evangelizirt</w:t>
      </w:r>
      <w:proofErr w:type="spellEnd"/>
      <w:r>
        <w:t xml:space="preserve"> </w:t>
      </w:r>
      <w:proofErr w:type="spellStart"/>
      <w:r>
        <w:t>weren</w:t>
      </w:r>
      <w:proofErr w:type="spellEnd"/>
      <w:r>
        <w:t xml:space="preserve"> / darvon ist nicht </w:t>
      </w:r>
      <w:proofErr w:type="spellStart"/>
      <w:r>
        <w:t>weyt</w:t>
      </w:r>
      <w:proofErr w:type="spellEnd"/>
      <w:r>
        <w:t xml:space="preserve"> das </w:t>
      </w:r>
      <w:proofErr w:type="spellStart"/>
      <w:r>
        <w:t>wort</w:t>
      </w:r>
      <w:proofErr w:type="spellEnd"/>
      <w:r>
        <w:t xml:space="preserve"> Christi / Es </w:t>
      </w:r>
      <w:proofErr w:type="spellStart"/>
      <w:r>
        <w:t>wirt</w:t>
      </w:r>
      <w:proofErr w:type="spellEnd"/>
      <w:r>
        <w:t xml:space="preserve"> kommen die stund / das die todten in den </w:t>
      </w:r>
      <w:proofErr w:type="spellStart"/>
      <w:r>
        <w:t>grebern</w:t>
      </w:r>
      <w:proofErr w:type="spellEnd"/>
      <w:r>
        <w:t xml:space="preserve"> die </w:t>
      </w:r>
      <w:proofErr w:type="spellStart"/>
      <w:r>
        <w:t>stymm</w:t>
      </w:r>
      <w:proofErr w:type="spellEnd"/>
      <w:r>
        <w:t xml:space="preserve"> des </w:t>
      </w:r>
      <w:proofErr w:type="spellStart"/>
      <w:r>
        <w:t>sons</w:t>
      </w:r>
      <w:proofErr w:type="spellEnd"/>
      <w:r>
        <w:t xml:space="preserve"> </w:t>
      </w:r>
      <w:proofErr w:type="spellStart"/>
      <w:r>
        <w:t>gottis</w:t>
      </w:r>
      <w:proofErr w:type="spellEnd"/>
      <w:r>
        <w:t xml:space="preserve"> </w:t>
      </w:r>
      <w:proofErr w:type="spellStart"/>
      <w:r>
        <w:t>hoeren</w:t>
      </w:r>
      <w:proofErr w:type="spellEnd"/>
      <w:r>
        <w:t xml:space="preserve">. Nun / wenn </w:t>
      </w:r>
      <w:proofErr w:type="spellStart"/>
      <w:r>
        <w:t>got</w:t>
      </w:r>
      <w:proofErr w:type="spellEnd"/>
      <w:r>
        <w:t xml:space="preserve"> nicht </w:t>
      </w:r>
      <w:proofErr w:type="spellStart"/>
      <w:r>
        <w:t>urtayln</w:t>
      </w:r>
      <w:proofErr w:type="spellEnd"/>
      <w:r>
        <w:t xml:space="preserve"> </w:t>
      </w:r>
      <w:proofErr w:type="spellStart"/>
      <w:r>
        <w:t>wil</w:t>
      </w:r>
      <w:proofErr w:type="spellEnd"/>
      <w:r>
        <w:t xml:space="preserve"> / und spricht das die verstorben in </w:t>
      </w:r>
      <w:proofErr w:type="spellStart"/>
      <w:r>
        <w:t>grebern</w:t>
      </w:r>
      <w:proofErr w:type="spellEnd"/>
      <w:r>
        <w:t xml:space="preserve"> </w:t>
      </w:r>
      <w:proofErr w:type="spellStart"/>
      <w:r>
        <w:t>gottis</w:t>
      </w:r>
      <w:proofErr w:type="spellEnd"/>
      <w:r>
        <w:t xml:space="preserve"> </w:t>
      </w:r>
      <w:proofErr w:type="spellStart"/>
      <w:r>
        <w:t>stymm</w:t>
      </w:r>
      <w:proofErr w:type="spellEnd"/>
      <w:r>
        <w:t xml:space="preserve"> </w:t>
      </w:r>
      <w:proofErr w:type="spellStart"/>
      <w:r>
        <w:t>erhoeren</w:t>
      </w:r>
      <w:proofErr w:type="spellEnd"/>
      <w:r>
        <w:t xml:space="preserve"> / folgt / </w:t>
      </w:r>
      <w:proofErr w:type="spellStart"/>
      <w:r>
        <w:t>dz</w:t>
      </w:r>
      <w:proofErr w:type="spellEnd"/>
      <w:r>
        <w:t xml:space="preserve"> nicht wider </w:t>
      </w:r>
      <w:proofErr w:type="spellStart"/>
      <w:r>
        <w:t>dy</w:t>
      </w:r>
      <w:proofErr w:type="spellEnd"/>
      <w:r>
        <w:t xml:space="preserve"> </w:t>
      </w:r>
      <w:proofErr w:type="spellStart"/>
      <w:r>
        <w:t>schrifft</w:t>
      </w:r>
      <w:proofErr w:type="spellEnd"/>
      <w:r>
        <w:t xml:space="preserve"> ist / wann einer sagt / </w:t>
      </w:r>
      <w:proofErr w:type="spellStart"/>
      <w:r>
        <w:t>dz</w:t>
      </w:r>
      <w:proofErr w:type="spellEnd"/>
      <w:r>
        <w:t xml:space="preserve"> die </w:t>
      </w:r>
      <w:proofErr w:type="spellStart"/>
      <w:r>
        <w:t>ungelerten</w:t>
      </w:r>
      <w:proofErr w:type="spellEnd"/>
      <w:r>
        <w:t xml:space="preserve"> </w:t>
      </w:r>
      <w:proofErr w:type="spellStart"/>
      <w:r>
        <w:t>selen</w:t>
      </w:r>
      <w:proofErr w:type="spellEnd"/>
      <w:r>
        <w:t xml:space="preserve"> dort </w:t>
      </w:r>
      <w:proofErr w:type="spellStart"/>
      <w:r>
        <w:t>studirn</w:t>
      </w:r>
      <w:proofErr w:type="spellEnd"/>
      <w:r>
        <w:t xml:space="preserve"> </w:t>
      </w:r>
      <w:proofErr w:type="spellStart"/>
      <w:r>
        <w:t>muessen</w:t>
      </w:r>
      <w:proofErr w:type="spellEnd"/>
      <w:r>
        <w:t xml:space="preserve"> das sie </w:t>
      </w:r>
      <w:proofErr w:type="spellStart"/>
      <w:r>
        <w:t>alhie</w:t>
      </w:r>
      <w:proofErr w:type="spellEnd"/>
      <w:r>
        <w:t xml:space="preserve"> </w:t>
      </w:r>
      <w:proofErr w:type="spellStart"/>
      <w:r>
        <w:t>versampt</w:t>
      </w:r>
      <w:proofErr w:type="spellEnd"/>
      <w:r>
        <w:t xml:space="preserve"> haben / Es </w:t>
      </w:r>
      <w:proofErr w:type="spellStart"/>
      <w:r>
        <w:t>wirt</w:t>
      </w:r>
      <w:proofErr w:type="spellEnd"/>
      <w:r>
        <w:t xml:space="preserve"> </w:t>
      </w:r>
      <w:proofErr w:type="spellStart"/>
      <w:r>
        <w:t>jnen</w:t>
      </w:r>
      <w:proofErr w:type="spellEnd"/>
      <w:r>
        <w:t xml:space="preserve"> aber ein stund </w:t>
      </w:r>
      <w:proofErr w:type="spellStart"/>
      <w:r>
        <w:t>schwinder</w:t>
      </w:r>
      <w:proofErr w:type="spellEnd"/>
      <w:r>
        <w:t xml:space="preserve"> </w:t>
      </w:r>
      <w:proofErr w:type="spellStart"/>
      <w:r>
        <w:t>unn</w:t>
      </w:r>
      <w:proofErr w:type="spellEnd"/>
      <w:r>
        <w:t xml:space="preserve"> schwerer / dann hie etliche </w:t>
      </w:r>
      <w:proofErr w:type="spellStart"/>
      <w:r>
        <w:t>jar</w:t>
      </w:r>
      <w:proofErr w:type="spellEnd"/>
      <w:r>
        <w:t xml:space="preserve"> / weil sie alles </w:t>
      </w:r>
      <w:proofErr w:type="spellStart"/>
      <w:r>
        <w:t>leyden</w:t>
      </w:r>
      <w:proofErr w:type="spellEnd"/>
      <w:r>
        <w:t xml:space="preserve"> oder thun / on </w:t>
      </w:r>
      <w:proofErr w:type="spellStart"/>
      <w:r>
        <w:t>verhindernis</w:t>
      </w:r>
      <w:proofErr w:type="spellEnd"/>
      <w:r>
        <w:t xml:space="preserve"> </w:t>
      </w:r>
      <w:proofErr w:type="spellStart"/>
      <w:r>
        <w:t>leyplicher</w:t>
      </w:r>
      <w:proofErr w:type="spellEnd"/>
      <w:r>
        <w:t xml:space="preserve"> </w:t>
      </w:r>
      <w:proofErr w:type="spellStart"/>
      <w:r>
        <w:t>zufellen</w:t>
      </w:r>
      <w:proofErr w:type="spellEnd"/>
      <w:r>
        <w:t xml:space="preserve"> / </w:t>
      </w:r>
      <w:proofErr w:type="spellStart"/>
      <w:r>
        <w:t>leyden</w:t>
      </w:r>
      <w:proofErr w:type="spellEnd"/>
      <w:r>
        <w:t xml:space="preserve"> </w:t>
      </w:r>
      <w:proofErr w:type="spellStart"/>
      <w:r>
        <w:t>od</w:t>
      </w:r>
      <w:proofErr w:type="spellEnd"/>
      <w:r>
        <w:t xml:space="preserve">’ </w:t>
      </w:r>
      <w:proofErr w:type="spellStart"/>
      <w:r>
        <w:t>wircken</w:t>
      </w:r>
      <w:proofErr w:type="spellEnd"/>
      <w:r>
        <w:t xml:space="preserve">. Auch </w:t>
      </w:r>
      <w:proofErr w:type="spellStart"/>
      <w:r>
        <w:t>wirt</w:t>
      </w:r>
      <w:proofErr w:type="spellEnd"/>
      <w:r>
        <w:t xml:space="preserve"> sie der </w:t>
      </w:r>
      <w:proofErr w:type="spellStart"/>
      <w:r>
        <w:t>geyst</w:t>
      </w:r>
      <w:proofErr w:type="spellEnd"/>
      <w:r>
        <w:t xml:space="preserve"> des </w:t>
      </w:r>
      <w:proofErr w:type="spellStart"/>
      <w:r>
        <w:t>schlaffs</w:t>
      </w:r>
      <w:proofErr w:type="spellEnd"/>
      <w:r>
        <w:t xml:space="preserve"> / oder der durch </w:t>
      </w:r>
      <w:proofErr w:type="spellStart"/>
      <w:r>
        <w:t>beysenden</w:t>
      </w:r>
      <w:proofErr w:type="spellEnd"/>
      <w:r>
        <w:t xml:space="preserve"> </w:t>
      </w:r>
      <w:proofErr w:type="spellStart"/>
      <w:r>
        <w:t>onmechtigkait</w:t>
      </w:r>
      <w:proofErr w:type="spellEnd"/>
      <w:r>
        <w:t xml:space="preserve"> (welchen man </w:t>
      </w:r>
      <w:proofErr w:type="spellStart"/>
      <w:r>
        <w:t>spiritum</w:t>
      </w:r>
      <w:proofErr w:type="spellEnd"/>
      <w:r>
        <w:t xml:space="preserve"> </w:t>
      </w:r>
      <w:proofErr w:type="spellStart"/>
      <w:r>
        <w:t>compunctionis</w:t>
      </w:r>
      <w:proofErr w:type="spellEnd"/>
      <w:r>
        <w:t xml:space="preserve"> et </w:t>
      </w:r>
      <w:proofErr w:type="spellStart"/>
      <w:r>
        <w:t>extasis</w:t>
      </w:r>
      <w:proofErr w:type="spellEnd"/>
      <w:r>
        <w:t xml:space="preserve"> </w:t>
      </w:r>
      <w:proofErr w:type="spellStart"/>
      <w:r>
        <w:t>nent</w:t>
      </w:r>
      <w:proofErr w:type="spellEnd"/>
      <w:r>
        <w:t xml:space="preserve">) in </w:t>
      </w:r>
      <w:proofErr w:type="spellStart"/>
      <w:r>
        <w:t>unvergleicher</w:t>
      </w:r>
      <w:proofErr w:type="spellEnd"/>
      <w:r>
        <w:t xml:space="preserve"> weiß </w:t>
      </w:r>
      <w:proofErr w:type="spellStart"/>
      <w:r>
        <w:t>geschwinter</w:t>
      </w:r>
      <w:proofErr w:type="spellEnd"/>
      <w:r>
        <w:t xml:space="preserve"> antasten / durchstechen / </w:t>
      </w:r>
      <w:proofErr w:type="spellStart"/>
      <w:r>
        <w:t>unn</w:t>
      </w:r>
      <w:proofErr w:type="spellEnd"/>
      <w:r>
        <w:t xml:space="preserve"> </w:t>
      </w:r>
      <w:proofErr w:type="spellStart"/>
      <w:r>
        <w:t>umbtreiben</w:t>
      </w:r>
      <w:proofErr w:type="spellEnd"/>
      <w:r>
        <w:t xml:space="preserve"> / von welchem Esa. am. 29. schreibt / </w:t>
      </w:r>
      <w:proofErr w:type="spellStart"/>
      <w:r>
        <w:t>unn</w:t>
      </w:r>
      <w:proofErr w:type="spellEnd"/>
      <w:r>
        <w:t xml:space="preserve"> welchen David </w:t>
      </w:r>
      <w:proofErr w:type="spellStart"/>
      <w:r>
        <w:t>erliden</w:t>
      </w:r>
      <w:proofErr w:type="spellEnd"/>
      <w:r>
        <w:t xml:space="preserve"> hat / als er sagt. Mein </w:t>
      </w:r>
      <w:proofErr w:type="spellStart"/>
      <w:r>
        <w:t>hertz</w:t>
      </w:r>
      <w:proofErr w:type="spellEnd"/>
      <w:r>
        <w:t xml:space="preserve"> ist in mir </w:t>
      </w:r>
      <w:proofErr w:type="spellStart"/>
      <w:r>
        <w:t>umb</w:t>
      </w:r>
      <w:proofErr w:type="spellEnd"/>
      <w:r>
        <w:t xml:space="preserve"> </w:t>
      </w:r>
      <w:proofErr w:type="spellStart"/>
      <w:r>
        <w:t>unnd</w:t>
      </w:r>
      <w:proofErr w:type="spellEnd"/>
      <w:r>
        <w:t xml:space="preserve"> </w:t>
      </w:r>
      <w:proofErr w:type="spellStart"/>
      <w:r>
        <w:t>umb</w:t>
      </w:r>
      <w:proofErr w:type="spellEnd"/>
      <w:r>
        <w:t xml:space="preserve"> </w:t>
      </w:r>
      <w:proofErr w:type="spellStart"/>
      <w:r>
        <w:t>gelauffen</w:t>
      </w:r>
      <w:proofErr w:type="spellEnd"/>
      <w:r>
        <w:t xml:space="preserve"> / sam einer der den </w:t>
      </w:r>
      <w:proofErr w:type="spellStart"/>
      <w:r>
        <w:t>schwindel</w:t>
      </w:r>
      <w:proofErr w:type="spellEnd"/>
      <w:r>
        <w:t xml:space="preserve"> oder das </w:t>
      </w:r>
      <w:proofErr w:type="spellStart"/>
      <w:r>
        <w:t>umdreen</w:t>
      </w:r>
      <w:proofErr w:type="spellEnd"/>
      <w:r>
        <w:t xml:space="preserve"> </w:t>
      </w:r>
      <w:proofErr w:type="spellStart"/>
      <w:r>
        <w:t>leydt</w:t>
      </w:r>
      <w:proofErr w:type="spellEnd"/>
      <w:r>
        <w:t xml:space="preserve"> / </w:t>
      </w:r>
      <w:proofErr w:type="spellStart"/>
      <w:r>
        <w:t>unn</w:t>
      </w:r>
      <w:proofErr w:type="spellEnd"/>
      <w:r>
        <w:t xml:space="preserve"> hat mich kein </w:t>
      </w:r>
      <w:proofErr w:type="spellStart"/>
      <w:r>
        <w:t>krafft</w:t>
      </w:r>
      <w:proofErr w:type="spellEnd"/>
      <w:r>
        <w:t xml:space="preserve"> verlassen / </w:t>
      </w:r>
      <w:proofErr w:type="spellStart"/>
      <w:r>
        <w:t>unnd</w:t>
      </w:r>
      <w:proofErr w:type="spellEnd"/>
      <w:r>
        <w:t xml:space="preserve"> das lichte meiner </w:t>
      </w:r>
      <w:proofErr w:type="spellStart"/>
      <w:r>
        <w:t>augen</w:t>
      </w:r>
      <w:proofErr w:type="spellEnd"/>
      <w:r>
        <w:t xml:space="preserve"> ist nicht mehr bey mir. Psal. 37. Es </w:t>
      </w:r>
      <w:proofErr w:type="spellStart"/>
      <w:r>
        <w:t>moecht</w:t>
      </w:r>
      <w:proofErr w:type="spellEnd"/>
      <w:r>
        <w:t xml:space="preserve"> auch kommen (</w:t>
      </w:r>
      <w:proofErr w:type="spellStart"/>
      <w:r>
        <w:t>welchs</w:t>
      </w:r>
      <w:proofErr w:type="spellEnd"/>
      <w:r>
        <w:t xml:space="preserve"> </w:t>
      </w:r>
      <w:proofErr w:type="spellStart"/>
      <w:r>
        <w:t>got</w:t>
      </w:r>
      <w:proofErr w:type="spellEnd"/>
      <w:r>
        <w:t xml:space="preserve"> am besten </w:t>
      </w:r>
      <w:proofErr w:type="spellStart"/>
      <w:r>
        <w:t>wayß</w:t>
      </w:r>
      <w:proofErr w:type="spellEnd"/>
      <w:r>
        <w:t xml:space="preserve">) das </w:t>
      </w:r>
      <w:proofErr w:type="spellStart"/>
      <w:r>
        <w:t>zeiten</w:t>
      </w:r>
      <w:proofErr w:type="spellEnd"/>
      <w:r>
        <w:t xml:space="preserve"> die </w:t>
      </w:r>
      <w:proofErr w:type="spellStart"/>
      <w:r>
        <w:t>ungelerte</w:t>
      </w:r>
      <w:proofErr w:type="spellEnd"/>
      <w:r>
        <w:t xml:space="preserve"> </w:t>
      </w:r>
      <w:proofErr w:type="spellStart"/>
      <w:r>
        <w:t>seelen</w:t>
      </w:r>
      <w:proofErr w:type="spellEnd"/>
      <w:r>
        <w:t xml:space="preserve"> also </w:t>
      </w:r>
      <w:proofErr w:type="spellStart"/>
      <w:r>
        <w:t>umbher</w:t>
      </w:r>
      <w:proofErr w:type="spellEnd"/>
      <w:r>
        <w:t xml:space="preserve"> </w:t>
      </w:r>
      <w:proofErr w:type="spellStart"/>
      <w:r>
        <w:t>giengen</w:t>
      </w:r>
      <w:proofErr w:type="spellEnd"/>
      <w:r>
        <w:t xml:space="preserve"> / </w:t>
      </w:r>
      <w:proofErr w:type="spellStart"/>
      <w:r>
        <w:t>unn</w:t>
      </w:r>
      <w:proofErr w:type="spellEnd"/>
      <w:r>
        <w:t xml:space="preserve"> das etliche / in solchem </w:t>
      </w:r>
      <w:proofErr w:type="spellStart"/>
      <w:r>
        <w:t>bewegnis</w:t>
      </w:r>
      <w:proofErr w:type="spellEnd"/>
      <w:r>
        <w:t xml:space="preserve"> </w:t>
      </w:r>
      <w:proofErr w:type="spellStart"/>
      <w:r>
        <w:t>unn</w:t>
      </w:r>
      <w:proofErr w:type="spellEnd"/>
      <w:r>
        <w:t xml:space="preserve"> engsten </w:t>
      </w:r>
      <w:proofErr w:type="spellStart"/>
      <w:r>
        <w:t>jrer</w:t>
      </w:r>
      <w:proofErr w:type="spellEnd"/>
      <w:r>
        <w:t xml:space="preserve"> </w:t>
      </w:r>
      <w:proofErr w:type="spellStart"/>
      <w:r>
        <w:t>unwissenhait</w:t>
      </w:r>
      <w:proofErr w:type="spellEnd"/>
      <w:r>
        <w:t xml:space="preserve"> / rasen / das sie nicht wissen ob sie </w:t>
      </w:r>
      <w:proofErr w:type="spellStart"/>
      <w:r>
        <w:t>vertümpt</w:t>
      </w:r>
      <w:proofErr w:type="spellEnd"/>
      <w:r>
        <w:t xml:space="preserve"> sein oder </w:t>
      </w:r>
      <w:proofErr w:type="spellStart"/>
      <w:r>
        <w:t>nit</w:t>
      </w:r>
      <w:proofErr w:type="spellEnd"/>
      <w:r>
        <w:t xml:space="preserve">. Es </w:t>
      </w:r>
      <w:proofErr w:type="spellStart"/>
      <w:r>
        <w:t>moecht</w:t>
      </w:r>
      <w:proofErr w:type="spellEnd"/>
      <w:r>
        <w:t xml:space="preserve"> auch geschehen / das etliche </w:t>
      </w:r>
      <w:proofErr w:type="spellStart"/>
      <w:r>
        <w:t>selen</w:t>
      </w:r>
      <w:proofErr w:type="spellEnd"/>
      <w:r>
        <w:t xml:space="preserve"> / Messen / </w:t>
      </w:r>
      <w:proofErr w:type="spellStart"/>
      <w:r>
        <w:t>almusen</w:t>
      </w:r>
      <w:proofErr w:type="spellEnd"/>
      <w:r>
        <w:t xml:space="preserve"> / gute </w:t>
      </w:r>
      <w:proofErr w:type="spellStart"/>
      <w:r>
        <w:t>werck</w:t>
      </w:r>
      <w:proofErr w:type="spellEnd"/>
      <w:r>
        <w:t xml:space="preserve"> / wandern zu den </w:t>
      </w:r>
      <w:proofErr w:type="spellStart"/>
      <w:r>
        <w:t>hayligen</w:t>
      </w:r>
      <w:proofErr w:type="spellEnd"/>
      <w:r>
        <w:t xml:space="preserve"> / und dergleichen / bey </w:t>
      </w:r>
      <w:proofErr w:type="spellStart"/>
      <w:r>
        <w:t>iren</w:t>
      </w:r>
      <w:proofErr w:type="spellEnd"/>
      <w:r>
        <w:t xml:space="preserve"> freunden gesucht (alles </w:t>
      </w:r>
      <w:proofErr w:type="spellStart"/>
      <w:r>
        <w:t>unwissenhait</w:t>
      </w:r>
      <w:proofErr w:type="spellEnd"/>
      <w:r>
        <w:t xml:space="preserve"> / die sie </w:t>
      </w:r>
      <w:proofErr w:type="spellStart"/>
      <w:r>
        <w:t>alhie</w:t>
      </w:r>
      <w:proofErr w:type="spellEnd"/>
      <w:r>
        <w:t xml:space="preserve"> gehabt / und mit sich getragen haben) das sie auch </w:t>
      </w:r>
      <w:proofErr w:type="spellStart"/>
      <w:r>
        <w:t>endtlich</w:t>
      </w:r>
      <w:proofErr w:type="spellEnd"/>
      <w:r>
        <w:t xml:space="preserve"> nicht widerkommen sein / als sie haben </w:t>
      </w:r>
      <w:proofErr w:type="spellStart"/>
      <w:r>
        <w:t>vermerckt</w:t>
      </w:r>
      <w:proofErr w:type="spellEnd"/>
      <w:r>
        <w:t xml:space="preserve"> / das sie weder messen / noch </w:t>
      </w:r>
      <w:proofErr w:type="spellStart"/>
      <w:r>
        <w:t>almusen</w:t>
      </w:r>
      <w:proofErr w:type="spellEnd"/>
      <w:r>
        <w:t xml:space="preserve"> / noch </w:t>
      </w:r>
      <w:proofErr w:type="spellStart"/>
      <w:r>
        <w:t>werck</w:t>
      </w:r>
      <w:proofErr w:type="spellEnd"/>
      <w:r>
        <w:t xml:space="preserve"> / noch wallen </w:t>
      </w:r>
      <w:proofErr w:type="spellStart"/>
      <w:r>
        <w:t>geholffen</w:t>
      </w:r>
      <w:proofErr w:type="spellEnd"/>
      <w:r>
        <w:t xml:space="preserve"> hat </w:t>
      </w:r>
      <w:proofErr w:type="spellStart"/>
      <w:r>
        <w:t>Gleichsams</w:t>
      </w:r>
      <w:proofErr w:type="spellEnd"/>
      <w:r>
        <w:t xml:space="preserve"> hie mit den </w:t>
      </w:r>
      <w:proofErr w:type="spellStart"/>
      <w:r>
        <w:t>ungelerten</w:t>
      </w:r>
      <w:proofErr w:type="spellEnd"/>
      <w:r>
        <w:t xml:space="preserve"> </w:t>
      </w:r>
      <w:proofErr w:type="spellStart"/>
      <w:r>
        <w:t>lewten</w:t>
      </w:r>
      <w:proofErr w:type="spellEnd"/>
      <w:r>
        <w:t xml:space="preserve"> ist geschehen </w:t>
      </w:r>
      <w:proofErr w:type="spellStart"/>
      <w:r>
        <w:t>unnd</w:t>
      </w:r>
      <w:proofErr w:type="spellEnd"/>
      <w:r>
        <w:t xml:space="preserve"> so lang </w:t>
      </w:r>
      <w:proofErr w:type="spellStart"/>
      <w:r>
        <w:t>geschicht</w:t>
      </w:r>
      <w:proofErr w:type="spellEnd"/>
      <w:r>
        <w:t xml:space="preserve"> / </w:t>
      </w:r>
      <w:proofErr w:type="spellStart"/>
      <w:r>
        <w:t>byß</w:t>
      </w:r>
      <w:proofErr w:type="spellEnd"/>
      <w:r>
        <w:t xml:space="preserve"> </w:t>
      </w:r>
      <w:proofErr w:type="spellStart"/>
      <w:r>
        <w:t>sy</w:t>
      </w:r>
      <w:proofErr w:type="spellEnd"/>
      <w:r>
        <w:t xml:space="preserve"> die </w:t>
      </w:r>
      <w:proofErr w:type="spellStart"/>
      <w:r>
        <w:t>künst</w:t>
      </w:r>
      <w:proofErr w:type="spellEnd"/>
      <w:r>
        <w:t xml:space="preserve"> </w:t>
      </w:r>
      <w:proofErr w:type="spellStart"/>
      <w:r>
        <w:t>gottis</w:t>
      </w:r>
      <w:proofErr w:type="spellEnd"/>
      <w:r>
        <w:t xml:space="preserve"> </w:t>
      </w:r>
      <w:proofErr w:type="spellStart"/>
      <w:r>
        <w:t>gelernen</w:t>
      </w:r>
      <w:proofErr w:type="spellEnd"/>
      <w:r>
        <w:t xml:space="preserve"> und verstehn / das die messen / und das wallen </w:t>
      </w:r>
      <w:proofErr w:type="spellStart"/>
      <w:r>
        <w:t>zun</w:t>
      </w:r>
      <w:proofErr w:type="spellEnd"/>
      <w:r>
        <w:t xml:space="preserve"> </w:t>
      </w:r>
      <w:proofErr w:type="spellStart"/>
      <w:r>
        <w:t>hayligen</w:t>
      </w:r>
      <w:proofErr w:type="spellEnd"/>
      <w:r>
        <w:t xml:space="preserve"> </w:t>
      </w:r>
      <w:proofErr w:type="spellStart"/>
      <w:r>
        <w:t>widder</w:t>
      </w:r>
      <w:proofErr w:type="spellEnd"/>
      <w:r>
        <w:t xml:space="preserve"> </w:t>
      </w:r>
      <w:proofErr w:type="spellStart"/>
      <w:r>
        <w:t>got</w:t>
      </w:r>
      <w:proofErr w:type="spellEnd"/>
      <w:r>
        <w:t xml:space="preserve"> sein / </w:t>
      </w:r>
      <w:proofErr w:type="spellStart"/>
      <w:r>
        <w:t>unn</w:t>
      </w:r>
      <w:proofErr w:type="spellEnd"/>
      <w:r>
        <w:t xml:space="preserve"> das in nicht mit </w:t>
      </w:r>
      <w:proofErr w:type="spellStart"/>
      <w:r>
        <w:t>almusen</w:t>
      </w:r>
      <w:proofErr w:type="spellEnd"/>
      <w:r>
        <w:t xml:space="preserve"> oder werken / </w:t>
      </w:r>
      <w:proofErr w:type="spellStart"/>
      <w:r>
        <w:t>sonder</w:t>
      </w:r>
      <w:proofErr w:type="spellEnd"/>
      <w:r>
        <w:t xml:space="preserve"> mit der </w:t>
      </w:r>
      <w:proofErr w:type="spellStart"/>
      <w:r>
        <w:t>kunst</w:t>
      </w:r>
      <w:proofErr w:type="spellEnd"/>
      <w:r>
        <w:t xml:space="preserve"> </w:t>
      </w:r>
      <w:proofErr w:type="spellStart"/>
      <w:r>
        <w:t>gottis</w:t>
      </w:r>
      <w:proofErr w:type="spellEnd"/>
      <w:r>
        <w:t xml:space="preserve"> mag geraten und </w:t>
      </w:r>
      <w:proofErr w:type="spellStart"/>
      <w:r>
        <w:t>geholffen</w:t>
      </w:r>
      <w:proofErr w:type="spellEnd"/>
      <w:r>
        <w:t xml:space="preserve"> werden / solang sein auch die tollen und </w:t>
      </w:r>
      <w:proofErr w:type="spellStart"/>
      <w:r>
        <w:t>nerrischen</w:t>
      </w:r>
      <w:proofErr w:type="spellEnd"/>
      <w:r>
        <w:t xml:space="preserve"> </w:t>
      </w:r>
      <w:proofErr w:type="spellStart"/>
      <w:r>
        <w:t>selen</w:t>
      </w:r>
      <w:proofErr w:type="spellEnd"/>
      <w:r>
        <w:t xml:space="preserve"> in </w:t>
      </w:r>
      <w:proofErr w:type="spellStart"/>
      <w:r>
        <w:t>jrem</w:t>
      </w:r>
      <w:proofErr w:type="spellEnd"/>
      <w:r>
        <w:t xml:space="preserve"> </w:t>
      </w:r>
      <w:proofErr w:type="spellStart"/>
      <w:r>
        <w:t>gefengknis</w:t>
      </w:r>
      <w:proofErr w:type="spellEnd"/>
      <w:r>
        <w:t xml:space="preserve"> / und </w:t>
      </w:r>
      <w:proofErr w:type="spellStart"/>
      <w:r>
        <w:t>fürt</w:t>
      </w:r>
      <w:proofErr w:type="spellEnd"/>
      <w:r>
        <w:t xml:space="preserve"> </w:t>
      </w:r>
      <w:proofErr w:type="spellStart"/>
      <w:r>
        <w:t>sy</w:t>
      </w:r>
      <w:proofErr w:type="spellEnd"/>
      <w:r>
        <w:t xml:space="preserve"> </w:t>
      </w:r>
      <w:proofErr w:type="spellStart"/>
      <w:r>
        <w:t>jr</w:t>
      </w:r>
      <w:proofErr w:type="spellEnd"/>
      <w:r>
        <w:t xml:space="preserve"> gewissen so lang gefangen / </w:t>
      </w:r>
      <w:proofErr w:type="spellStart"/>
      <w:r>
        <w:t>byß</w:t>
      </w:r>
      <w:proofErr w:type="spellEnd"/>
      <w:r>
        <w:t xml:space="preserve"> sie </w:t>
      </w:r>
      <w:proofErr w:type="spellStart"/>
      <w:r>
        <w:t>gottis</w:t>
      </w:r>
      <w:proofErr w:type="spellEnd"/>
      <w:r>
        <w:t xml:space="preserve"> </w:t>
      </w:r>
      <w:proofErr w:type="spellStart"/>
      <w:r>
        <w:t>kunst</w:t>
      </w:r>
      <w:proofErr w:type="spellEnd"/>
      <w:r>
        <w:t xml:space="preserve"> und </w:t>
      </w:r>
      <w:proofErr w:type="spellStart"/>
      <w:r>
        <w:t>erkantniß</w:t>
      </w:r>
      <w:proofErr w:type="spellEnd"/>
      <w:r>
        <w:t xml:space="preserve"> der waren </w:t>
      </w:r>
      <w:proofErr w:type="spellStart"/>
      <w:r>
        <w:t>goetlichen</w:t>
      </w:r>
      <w:proofErr w:type="spellEnd"/>
      <w:r>
        <w:t xml:space="preserve"> reden erlernen. Die </w:t>
      </w:r>
      <w:proofErr w:type="spellStart"/>
      <w:r>
        <w:t>erfarung</w:t>
      </w:r>
      <w:proofErr w:type="spellEnd"/>
      <w:r>
        <w:t xml:space="preserve"> </w:t>
      </w:r>
      <w:proofErr w:type="spellStart"/>
      <w:r>
        <w:t>umblauffender</w:t>
      </w:r>
      <w:proofErr w:type="spellEnd"/>
      <w:r>
        <w:t xml:space="preserve"> </w:t>
      </w:r>
      <w:proofErr w:type="spellStart"/>
      <w:r>
        <w:t>selen</w:t>
      </w:r>
      <w:proofErr w:type="spellEnd"/>
      <w:r>
        <w:t xml:space="preserve"> ist so groß </w:t>
      </w:r>
      <w:proofErr w:type="spellStart"/>
      <w:r>
        <w:t>dz</w:t>
      </w:r>
      <w:proofErr w:type="spellEnd"/>
      <w:r>
        <w:t xml:space="preserve"> ich sie nicht straffen noch </w:t>
      </w:r>
      <w:proofErr w:type="spellStart"/>
      <w:r>
        <w:t>verwerffen</w:t>
      </w:r>
      <w:proofErr w:type="spellEnd"/>
      <w:r>
        <w:t xml:space="preserve"> </w:t>
      </w:r>
      <w:proofErr w:type="spellStart"/>
      <w:r>
        <w:t>dorff</w:t>
      </w:r>
      <w:proofErr w:type="spellEnd"/>
      <w:r>
        <w:t xml:space="preserve"> / </w:t>
      </w:r>
      <w:proofErr w:type="spellStart"/>
      <w:r>
        <w:t>Gleichwol</w:t>
      </w:r>
      <w:proofErr w:type="spellEnd"/>
      <w:r>
        <w:t xml:space="preserve"> gestehe ich / das sie der </w:t>
      </w:r>
      <w:proofErr w:type="spellStart"/>
      <w:r>
        <w:t>tewffel</w:t>
      </w:r>
      <w:proofErr w:type="spellEnd"/>
      <w:r>
        <w:t xml:space="preserve"> auch in </w:t>
      </w:r>
      <w:proofErr w:type="spellStart"/>
      <w:r>
        <w:t>gestalt</w:t>
      </w:r>
      <w:proofErr w:type="spellEnd"/>
      <w:r>
        <w:t xml:space="preserve"> eines </w:t>
      </w:r>
      <w:proofErr w:type="spellStart"/>
      <w:r>
        <w:t>umbwandelten</w:t>
      </w:r>
      <w:proofErr w:type="spellEnd"/>
      <w:r>
        <w:t xml:space="preserve"> </w:t>
      </w:r>
      <w:proofErr w:type="spellStart"/>
      <w:r>
        <w:t>geysts</w:t>
      </w:r>
      <w:proofErr w:type="spellEnd"/>
      <w:r>
        <w:t xml:space="preserve"> </w:t>
      </w:r>
      <w:proofErr w:type="spellStart"/>
      <w:r>
        <w:t>verstelt</w:t>
      </w:r>
      <w:proofErr w:type="spellEnd"/>
      <w:r>
        <w:t xml:space="preserve"> / und </w:t>
      </w:r>
      <w:proofErr w:type="spellStart"/>
      <w:r>
        <w:t>umb</w:t>
      </w:r>
      <w:proofErr w:type="spellEnd"/>
      <w:r>
        <w:t xml:space="preserve"> messen / </w:t>
      </w:r>
      <w:proofErr w:type="spellStart"/>
      <w:r>
        <w:t>opffer</w:t>
      </w:r>
      <w:proofErr w:type="spellEnd"/>
      <w:r>
        <w:t xml:space="preserve"> / </w:t>
      </w:r>
      <w:proofErr w:type="spellStart"/>
      <w:r>
        <w:t>liechte</w:t>
      </w:r>
      <w:proofErr w:type="spellEnd"/>
      <w:r>
        <w:t xml:space="preserve"> / und dergleichen </w:t>
      </w:r>
      <w:proofErr w:type="spellStart"/>
      <w:r>
        <w:t>schreyet</w:t>
      </w:r>
      <w:proofErr w:type="spellEnd"/>
      <w:r>
        <w:t xml:space="preserve"> / </w:t>
      </w:r>
      <w:proofErr w:type="spellStart"/>
      <w:r>
        <w:t>auff</w:t>
      </w:r>
      <w:proofErr w:type="spellEnd"/>
      <w:r>
        <w:t xml:space="preserve"> das er die </w:t>
      </w:r>
      <w:proofErr w:type="spellStart"/>
      <w:r>
        <w:t>pfaffen</w:t>
      </w:r>
      <w:proofErr w:type="spellEnd"/>
      <w:r>
        <w:t xml:space="preserve"> in </w:t>
      </w:r>
      <w:proofErr w:type="spellStart"/>
      <w:r>
        <w:t>jrem</w:t>
      </w:r>
      <w:proofErr w:type="spellEnd"/>
      <w:r>
        <w:t xml:space="preserve"> </w:t>
      </w:r>
      <w:proofErr w:type="spellStart"/>
      <w:r>
        <w:t>irthumb</w:t>
      </w:r>
      <w:proofErr w:type="spellEnd"/>
      <w:r>
        <w:t xml:space="preserve"> behalt und die </w:t>
      </w:r>
      <w:proofErr w:type="spellStart"/>
      <w:r>
        <w:t>leyen</w:t>
      </w:r>
      <w:proofErr w:type="spellEnd"/>
      <w:r>
        <w:t xml:space="preserve"> </w:t>
      </w:r>
      <w:proofErr w:type="spellStart"/>
      <w:r>
        <w:t>umb</w:t>
      </w:r>
      <w:proofErr w:type="spellEnd"/>
      <w:r>
        <w:t xml:space="preserve"> gut und leben </w:t>
      </w:r>
      <w:proofErr w:type="spellStart"/>
      <w:r>
        <w:t>brengt</w:t>
      </w:r>
      <w:proofErr w:type="spellEnd"/>
      <w:r>
        <w:t xml:space="preserve">. Aber nicht </w:t>
      </w:r>
      <w:proofErr w:type="spellStart"/>
      <w:r>
        <w:t>dester</w:t>
      </w:r>
      <w:proofErr w:type="spellEnd"/>
      <w:r>
        <w:t xml:space="preserve"> weniger halt ich / das </w:t>
      </w:r>
      <w:proofErr w:type="spellStart"/>
      <w:r>
        <w:t>selen</w:t>
      </w:r>
      <w:proofErr w:type="spellEnd"/>
      <w:r>
        <w:t xml:space="preserve"> auch </w:t>
      </w:r>
      <w:proofErr w:type="spellStart"/>
      <w:r>
        <w:t>moegen</w:t>
      </w:r>
      <w:proofErr w:type="spellEnd"/>
      <w:r>
        <w:t xml:space="preserve"> </w:t>
      </w:r>
      <w:proofErr w:type="spellStart"/>
      <w:r>
        <w:t>umgeen</w:t>
      </w:r>
      <w:proofErr w:type="spellEnd"/>
      <w:r>
        <w:t xml:space="preserve"> </w:t>
      </w:r>
      <w:proofErr w:type="spellStart"/>
      <w:r>
        <w:t>unnd</w:t>
      </w:r>
      <w:proofErr w:type="spellEnd"/>
      <w:r>
        <w:t xml:space="preserve"> </w:t>
      </w:r>
      <w:proofErr w:type="spellStart"/>
      <w:r>
        <w:t>auß</w:t>
      </w:r>
      <w:proofErr w:type="spellEnd"/>
      <w:r>
        <w:t xml:space="preserve"> dem alten </w:t>
      </w:r>
      <w:proofErr w:type="spellStart"/>
      <w:r>
        <w:t>irrtumm</w:t>
      </w:r>
      <w:proofErr w:type="spellEnd"/>
      <w:r>
        <w:t xml:space="preserve"> </w:t>
      </w:r>
      <w:proofErr w:type="spellStart"/>
      <w:r>
        <w:t>irrische</w:t>
      </w:r>
      <w:proofErr w:type="spellEnd"/>
      <w:r>
        <w:t xml:space="preserve"> und unnütz </w:t>
      </w:r>
      <w:proofErr w:type="spellStart"/>
      <w:r>
        <w:t>huelff</w:t>
      </w:r>
      <w:proofErr w:type="spellEnd"/>
      <w:r>
        <w:t xml:space="preserve"> </w:t>
      </w:r>
      <w:proofErr w:type="spellStart"/>
      <w:r>
        <w:t>begern</w:t>
      </w:r>
      <w:proofErr w:type="spellEnd"/>
      <w:r>
        <w:t xml:space="preserve"> / solang / </w:t>
      </w:r>
      <w:proofErr w:type="spellStart"/>
      <w:r>
        <w:t>byß</w:t>
      </w:r>
      <w:proofErr w:type="spellEnd"/>
      <w:r>
        <w:t xml:space="preserve"> si </w:t>
      </w:r>
      <w:proofErr w:type="spellStart"/>
      <w:r>
        <w:t>gottis</w:t>
      </w:r>
      <w:proofErr w:type="spellEnd"/>
      <w:r>
        <w:t xml:space="preserve"> </w:t>
      </w:r>
      <w:proofErr w:type="spellStart"/>
      <w:r>
        <w:t>kunst</w:t>
      </w:r>
      <w:proofErr w:type="spellEnd"/>
      <w:r>
        <w:t xml:space="preserve"> </w:t>
      </w:r>
      <w:proofErr w:type="spellStart"/>
      <w:r>
        <w:t>begreyffen</w:t>
      </w:r>
      <w:proofErr w:type="spellEnd"/>
      <w:r>
        <w:t xml:space="preserve"> / welche </w:t>
      </w:r>
      <w:proofErr w:type="spellStart"/>
      <w:r>
        <w:t>got</w:t>
      </w:r>
      <w:proofErr w:type="spellEnd"/>
      <w:r>
        <w:t xml:space="preserve"> </w:t>
      </w:r>
      <w:proofErr w:type="spellStart"/>
      <w:r>
        <w:t>mer</w:t>
      </w:r>
      <w:proofErr w:type="spellEnd"/>
      <w:r>
        <w:t xml:space="preserve"> dann </w:t>
      </w:r>
      <w:proofErr w:type="spellStart"/>
      <w:r>
        <w:t>opffer</w:t>
      </w:r>
      <w:proofErr w:type="spellEnd"/>
      <w:r>
        <w:t xml:space="preserve"> </w:t>
      </w:r>
      <w:proofErr w:type="spellStart"/>
      <w:r>
        <w:t>gefelt</w:t>
      </w:r>
      <w:proofErr w:type="spellEnd"/>
      <w:r>
        <w:t xml:space="preserve"> / </w:t>
      </w:r>
      <w:proofErr w:type="spellStart"/>
      <w:r>
        <w:t>Osee</w:t>
      </w:r>
      <w:proofErr w:type="spellEnd"/>
      <w:r>
        <w:t xml:space="preserve">. 6. Nicht </w:t>
      </w:r>
      <w:proofErr w:type="spellStart"/>
      <w:r>
        <w:t>wil</w:t>
      </w:r>
      <w:proofErr w:type="spellEnd"/>
      <w:r>
        <w:t xml:space="preserve"> ich das sie uns </w:t>
      </w:r>
      <w:proofErr w:type="spellStart"/>
      <w:r>
        <w:t>puß</w:t>
      </w:r>
      <w:proofErr w:type="spellEnd"/>
      <w:r>
        <w:t xml:space="preserve"> </w:t>
      </w:r>
      <w:proofErr w:type="spellStart"/>
      <w:r>
        <w:t>unn</w:t>
      </w:r>
      <w:proofErr w:type="spellEnd"/>
      <w:r>
        <w:t xml:space="preserve"> </w:t>
      </w:r>
      <w:proofErr w:type="spellStart"/>
      <w:r>
        <w:t>besserung</w:t>
      </w:r>
      <w:proofErr w:type="spellEnd"/>
      <w:r>
        <w:t xml:space="preserve"> unsers </w:t>
      </w:r>
      <w:proofErr w:type="spellStart"/>
      <w:r>
        <w:t>lebens</w:t>
      </w:r>
      <w:proofErr w:type="spellEnd"/>
      <w:r>
        <w:t xml:space="preserve"> sollen verkündigen </w:t>
      </w:r>
      <w:proofErr w:type="spellStart"/>
      <w:r>
        <w:t>od</w:t>
      </w:r>
      <w:proofErr w:type="spellEnd"/>
      <w:r>
        <w:t xml:space="preserve">’ das </w:t>
      </w:r>
      <w:proofErr w:type="spellStart"/>
      <w:r>
        <w:t>sy</w:t>
      </w:r>
      <w:proofErr w:type="spellEnd"/>
      <w:r>
        <w:t xml:space="preserve"> derhalben erscheinen / dann wir haben Mosen und </w:t>
      </w:r>
      <w:proofErr w:type="spellStart"/>
      <w:r>
        <w:t>propheten</w:t>
      </w:r>
      <w:proofErr w:type="spellEnd"/>
      <w:r>
        <w:t xml:space="preserve"> / so wir denselben </w:t>
      </w:r>
      <w:proofErr w:type="spellStart"/>
      <w:r>
        <w:t>nit</w:t>
      </w:r>
      <w:proofErr w:type="spellEnd"/>
      <w:r>
        <w:t xml:space="preserve"> glauben / weniger wurden wir den </w:t>
      </w:r>
      <w:proofErr w:type="spellStart"/>
      <w:r>
        <w:t>selen</w:t>
      </w:r>
      <w:proofErr w:type="spellEnd"/>
      <w:r>
        <w:t xml:space="preserve"> glauben. Aber </w:t>
      </w:r>
      <w:proofErr w:type="spellStart"/>
      <w:r>
        <w:t>jr</w:t>
      </w:r>
      <w:proofErr w:type="spellEnd"/>
      <w:r>
        <w:t xml:space="preserve"> </w:t>
      </w:r>
      <w:proofErr w:type="spellStart"/>
      <w:r>
        <w:t>anligende</w:t>
      </w:r>
      <w:proofErr w:type="spellEnd"/>
      <w:r>
        <w:t xml:space="preserve"> not / angst und </w:t>
      </w:r>
      <w:proofErr w:type="spellStart"/>
      <w:r>
        <w:t>schmertzen</w:t>
      </w:r>
      <w:proofErr w:type="spellEnd"/>
      <w:r>
        <w:t xml:space="preserve"> </w:t>
      </w:r>
      <w:proofErr w:type="spellStart"/>
      <w:r>
        <w:t>moegen</w:t>
      </w:r>
      <w:proofErr w:type="spellEnd"/>
      <w:r>
        <w:t xml:space="preserve"> sie nichts </w:t>
      </w:r>
      <w:proofErr w:type="spellStart"/>
      <w:r>
        <w:t>mynder</w:t>
      </w:r>
      <w:proofErr w:type="spellEnd"/>
      <w:r>
        <w:t xml:space="preserve"> verkündigen / denn der reich man dem </w:t>
      </w:r>
      <w:proofErr w:type="spellStart"/>
      <w:r>
        <w:t>vater</w:t>
      </w:r>
      <w:proofErr w:type="spellEnd"/>
      <w:r>
        <w:t xml:space="preserve"> </w:t>
      </w:r>
      <w:proofErr w:type="spellStart"/>
      <w:r>
        <w:t>Abrahe</w:t>
      </w:r>
      <w:proofErr w:type="spellEnd"/>
      <w:r>
        <w:t xml:space="preserve"> sein </w:t>
      </w:r>
      <w:proofErr w:type="spellStart"/>
      <w:r>
        <w:t>leyden</w:t>
      </w:r>
      <w:proofErr w:type="spellEnd"/>
      <w:r>
        <w:t xml:space="preserve"> und not </w:t>
      </w:r>
      <w:proofErr w:type="spellStart"/>
      <w:r>
        <w:t>verzelen</w:t>
      </w:r>
      <w:proofErr w:type="spellEnd"/>
      <w:r>
        <w:t xml:space="preserve"> </w:t>
      </w:r>
      <w:proofErr w:type="spellStart"/>
      <w:r>
        <w:t>thet</w:t>
      </w:r>
      <w:proofErr w:type="spellEnd"/>
      <w:r>
        <w:t xml:space="preserve"> / Luce 16. Ein </w:t>
      </w:r>
      <w:proofErr w:type="spellStart"/>
      <w:r>
        <w:t>tail</w:t>
      </w:r>
      <w:proofErr w:type="spellEnd"/>
      <w:r>
        <w:t xml:space="preserve"> </w:t>
      </w:r>
      <w:proofErr w:type="spellStart"/>
      <w:r>
        <w:t>selen</w:t>
      </w:r>
      <w:proofErr w:type="spellEnd"/>
      <w:r>
        <w:t xml:space="preserve"> stehn in </w:t>
      </w:r>
      <w:proofErr w:type="spellStart"/>
      <w:r>
        <w:t>verwunderung</w:t>
      </w:r>
      <w:proofErr w:type="spellEnd"/>
      <w:r>
        <w:t xml:space="preserve"> / und haben nicht solche grosse not / als die so den </w:t>
      </w:r>
      <w:proofErr w:type="spellStart"/>
      <w:r>
        <w:t>geyst</w:t>
      </w:r>
      <w:proofErr w:type="spellEnd"/>
      <w:r>
        <w:t xml:space="preserve"> der an </w:t>
      </w:r>
      <w:proofErr w:type="spellStart"/>
      <w:r>
        <w:t>mechtigkait</w:t>
      </w:r>
      <w:proofErr w:type="spellEnd"/>
      <w:r>
        <w:t xml:space="preserve"> </w:t>
      </w:r>
      <w:proofErr w:type="spellStart"/>
      <w:r>
        <w:t>leyden</w:t>
      </w:r>
      <w:proofErr w:type="spellEnd"/>
      <w:r>
        <w:t xml:space="preserve"> / die selben </w:t>
      </w:r>
      <w:proofErr w:type="spellStart"/>
      <w:r>
        <w:t>komen</w:t>
      </w:r>
      <w:proofErr w:type="spellEnd"/>
      <w:r>
        <w:t xml:space="preserve"> auch ehr in </w:t>
      </w:r>
      <w:proofErr w:type="spellStart"/>
      <w:r>
        <w:t>gotis</w:t>
      </w:r>
      <w:proofErr w:type="spellEnd"/>
      <w:r>
        <w:t xml:space="preserve"> </w:t>
      </w:r>
      <w:proofErr w:type="spellStart"/>
      <w:r>
        <w:t>kunst</w:t>
      </w:r>
      <w:proofErr w:type="spellEnd"/>
      <w:r>
        <w:t xml:space="preserve"> / dann die </w:t>
      </w:r>
      <w:proofErr w:type="spellStart"/>
      <w:r>
        <w:t>negst</w:t>
      </w:r>
      <w:proofErr w:type="spellEnd"/>
      <w:r>
        <w:t xml:space="preserve"> </w:t>
      </w:r>
      <w:proofErr w:type="spellStart"/>
      <w:r>
        <w:t>berürten</w:t>
      </w:r>
      <w:proofErr w:type="spellEnd"/>
      <w:r>
        <w:t xml:space="preserve"> Welcher aber der greulichen angst und den </w:t>
      </w:r>
      <w:proofErr w:type="spellStart"/>
      <w:r>
        <w:t>geyst</w:t>
      </w:r>
      <w:proofErr w:type="spellEnd"/>
      <w:r>
        <w:t xml:space="preserve"> der </w:t>
      </w:r>
      <w:proofErr w:type="spellStart"/>
      <w:r>
        <w:t>anmechtigkait</w:t>
      </w:r>
      <w:proofErr w:type="spellEnd"/>
      <w:r>
        <w:t xml:space="preserve"> </w:t>
      </w:r>
      <w:proofErr w:type="spellStart"/>
      <w:r>
        <w:t>nit</w:t>
      </w:r>
      <w:proofErr w:type="spellEnd"/>
      <w:r>
        <w:t xml:space="preserve"> </w:t>
      </w:r>
      <w:proofErr w:type="spellStart"/>
      <w:r>
        <w:t>wil</w:t>
      </w:r>
      <w:proofErr w:type="spellEnd"/>
      <w:r>
        <w:t xml:space="preserve"> </w:t>
      </w:r>
      <w:proofErr w:type="spellStart"/>
      <w:r>
        <w:t>fülen</w:t>
      </w:r>
      <w:proofErr w:type="spellEnd"/>
      <w:r>
        <w:t xml:space="preserve"> / der </w:t>
      </w:r>
      <w:proofErr w:type="spellStart"/>
      <w:r>
        <w:t>gedenck</w:t>
      </w:r>
      <w:proofErr w:type="spellEnd"/>
      <w:r>
        <w:t xml:space="preserve"> / das er </w:t>
      </w:r>
      <w:proofErr w:type="spellStart"/>
      <w:r>
        <w:t>alhie</w:t>
      </w:r>
      <w:proofErr w:type="spellEnd"/>
      <w:r>
        <w:t xml:space="preserve"> </w:t>
      </w:r>
      <w:proofErr w:type="spellStart"/>
      <w:r>
        <w:t>fleyssiglich</w:t>
      </w:r>
      <w:proofErr w:type="spellEnd"/>
      <w:r>
        <w:t xml:space="preserve"> </w:t>
      </w:r>
      <w:proofErr w:type="spellStart"/>
      <w:r>
        <w:t>studir</w:t>
      </w:r>
      <w:proofErr w:type="spellEnd"/>
      <w:r>
        <w:t xml:space="preserve"> / und </w:t>
      </w:r>
      <w:proofErr w:type="spellStart"/>
      <w:r>
        <w:t>gottis</w:t>
      </w:r>
      <w:proofErr w:type="spellEnd"/>
      <w:r>
        <w:t xml:space="preserve"> </w:t>
      </w:r>
      <w:proofErr w:type="spellStart"/>
      <w:r>
        <w:t>wort</w:t>
      </w:r>
      <w:proofErr w:type="spellEnd"/>
      <w:r>
        <w:t xml:space="preserve"> </w:t>
      </w:r>
      <w:proofErr w:type="spellStart"/>
      <w:r>
        <w:t>grundtlich</w:t>
      </w:r>
      <w:proofErr w:type="spellEnd"/>
      <w:r>
        <w:t xml:space="preserve"> </w:t>
      </w:r>
      <w:proofErr w:type="spellStart"/>
      <w:r>
        <w:t>begreiff</w:t>
      </w:r>
      <w:proofErr w:type="spellEnd"/>
      <w:r>
        <w:t xml:space="preserve"> / und </w:t>
      </w:r>
      <w:proofErr w:type="spellStart"/>
      <w:r>
        <w:t>einnem</w:t>
      </w:r>
      <w:proofErr w:type="spellEnd"/>
      <w:r>
        <w:t xml:space="preserve"> / </w:t>
      </w:r>
      <w:proofErr w:type="spellStart"/>
      <w:r>
        <w:t>unnd</w:t>
      </w:r>
      <w:proofErr w:type="spellEnd"/>
      <w:r>
        <w:t xml:space="preserve"> </w:t>
      </w:r>
      <w:proofErr w:type="spellStart"/>
      <w:r>
        <w:t>bewar</w:t>
      </w:r>
      <w:proofErr w:type="spellEnd"/>
      <w:r>
        <w:t xml:space="preserve"> / so </w:t>
      </w:r>
      <w:proofErr w:type="spellStart"/>
      <w:r>
        <w:t>wirt</w:t>
      </w:r>
      <w:proofErr w:type="spellEnd"/>
      <w:r>
        <w:t xml:space="preserve"> er </w:t>
      </w:r>
      <w:proofErr w:type="spellStart"/>
      <w:r>
        <w:t>bewart</w:t>
      </w:r>
      <w:proofErr w:type="spellEnd"/>
      <w:r>
        <w:t xml:space="preserve">. Denn es </w:t>
      </w:r>
      <w:proofErr w:type="spellStart"/>
      <w:r>
        <w:t>wirt</w:t>
      </w:r>
      <w:proofErr w:type="spellEnd"/>
      <w:r>
        <w:t xml:space="preserve"> </w:t>
      </w:r>
      <w:proofErr w:type="spellStart"/>
      <w:r>
        <w:t>jn</w:t>
      </w:r>
      <w:proofErr w:type="spellEnd"/>
      <w:r>
        <w:t xml:space="preserve"> nichts </w:t>
      </w:r>
      <w:proofErr w:type="spellStart"/>
      <w:r>
        <w:t>auß</w:t>
      </w:r>
      <w:proofErr w:type="spellEnd"/>
      <w:r>
        <w:t xml:space="preserve"> </w:t>
      </w:r>
      <w:proofErr w:type="spellStart"/>
      <w:r>
        <w:t>unwissenhait</w:t>
      </w:r>
      <w:proofErr w:type="spellEnd"/>
      <w:r>
        <w:t xml:space="preserve"> </w:t>
      </w:r>
      <w:proofErr w:type="spellStart"/>
      <w:r>
        <w:t>füren</w:t>
      </w:r>
      <w:proofErr w:type="spellEnd"/>
      <w:r>
        <w:t xml:space="preserve"> dann </w:t>
      </w:r>
      <w:proofErr w:type="spellStart"/>
      <w:r>
        <w:t>goetlich</w:t>
      </w:r>
      <w:proofErr w:type="spellEnd"/>
      <w:r>
        <w:t xml:space="preserve"> </w:t>
      </w:r>
      <w:proofErr w:type="spellStart"/>
      <w:r>
        <w:t>kunst</w:t>
      </w:r>
      <w:proofErr w:type="spellEnd"/>
      <w:r>
        <w:t xml:space="preserve"> und </w:t>
      </w:r>
      <w:proofErr w:type="spellStart"/>
      <w:r>
        <w:t>weyßhait</w:t>
      </w:r>
      <w:proofErr w:type="spellEnd"/>
      <w:r>
        <w:t xml:space="preserve"> / sonst mag </w:t>
      </w:r>
      <w:proofErr w:type="spellStart"/>
      <w:r>
        <w:t>jn</w:t>
      </w:r>
      <w:proofErr w:type="spellEnd"/>
      <w:r>
        <w:t xml:space="preserve"> wider </w:t>
      </w:r>
      <w:proofErr w:type="spellStart"/>
      <w:r>
        <w:t>werck</w:t>
      </w:r>
      <w:proofErr w:type="spellEnd"/>
      <w:r>
        <w:t xml:space="preserve"> / noch </w:t>
      </w:r>
      <w:proofErr w:type="spellStart"/>
      <w:r>
        <w:t>meß</w:t>
      </w:r>
      <w:proofErr w:type="spellEnd"/>
      <w:r>
        <w:t xml:space="preserve"> / noch gelt / noch </w:t>
      </w:r>
      <w:proofErr w:type="spellStart"/>
      <w:r>
        <w:t>aynigerleysach</w:t>
      </w:r>
      <w:proofErr w:type="spellEnd"/>
      <w:r>
        <w:t xml:space="preserve"> </w:t>
      </w:r>
      <w:proofErr w:type="spellStart"/>
      <w:r>
        <w:t>furdern</w:t>
      </w:r>
      <w:proofErr w:type="spellEnd"/>
      <w:r>
        <w:t xml:space="preserve"> / </w:t>
      </w:r>
      <w:proofErr w:type="spellStart"/>
      <w:r>
        <w:t>unnd</w:t>
      </w:r>
      <w:proofErr w:type="spellEnd"/>
      <w:r>
        <w:t xml:space="preserve"> </w:t>
      </w:r>
      <w:proofErr w:type="spellStart"/>
      <w:r>
        <w:t>auß</w:t>
      </w:r>
      <w:proofErr w:type="spellEnd"/>
      <w:r>
        <w:t xml:space="preserve"> dem </w:t>
      </w:r>
      <w:proofErr w:type="spellStart"/>
      <w:r>
        <w:t>geyst</w:t>
      </w:r>
      <w:proofErr w:type="spellEnd"/>
      <w:r>
        <w:t xml:space="preserve"> der </w:t>
      </w:r>
      <w:proofErr w:type="spellStart"/>
      <w:r>
        <w:t>anmechtigkait</w:t>
      </w:r>
      <w:proofErr w:type="spellEnd"/>
      <w:r>
        <w:t xml:space="preserve"> / oder </w:t>
      </w:r>
      <w:proofErr w:type="spellStart"/>
      <w:r>
        <w:t>auß</w:t>
      </w:r>
      <w:proofErr w:type="spellEnd"/>
      <w:r>
        <w:t xml:space="preserve"> </w:t>
      </w:r>
      <w:proofErr w:type="spellStart"/>
      <w:r>
        <w:t>verwunderung</w:t>
      </w:r>
      <w:proofErr w:type="spellEnd"/>
      <w:r>
        <w:t xml:space="preserve"> in </w:t>
      </w:r>
      <w:proofErr w:type="spellStart"/>
      <w:r>
        <w:t>stilhait</w:t>
      </w:r>
      <w:proofErr w:type="spellEnd"/>
      <w:r>
        <w:t xml:space="preserve"> </w:t>
      </w:r>
      <w:proofErr w:type="spellStart"/>
      <w:r>
        <w:t>trost</w:t>
      </w:r>
      <w:proofErr w:type="spellEnd"/>
      <w:r>
        <w:t xml:space="preserve"> und </w:t>
      </w:r>
      <w:proofErr w:type="spellStart"/>
      <w:r>
        <w:t>frid</w:t>
      </w:r>
      <w:proofErr w:type="spellEnd"/>
      <w:r>
        <w:t xml:space="preserve"> </w:t>
      </w:r>
      <w:proofErr w:type="spellStart"/>
      <w:r>
        <w:t>brengen</w:t>
      </w:r>
      <w:proofErr w:type="spellEnd"/>
      <w:r>
        <w:t xml:space="preserve"> / das </w:t>
      </w:r>
      <w:proofErr w:type="spellStart"/>
      <w:r>
        <w:t>wil</w:t>
      </w:r>
      <w:proofErr w:type="spellEnd"/>
      <w:r>
        <w:t xml:space="preserve"> </w:t>
      </w:r>
      <w:proofErr w:type="spellStart"/>
      <w:r>
        <w:t>ichin</w:t>
      </w:r>
      <w:proofErr w:type="spellEnd"/>
      <w:r>
        <w:t xml:space="preserve"> </w:t>
      </w:r>
      <w:proofErr w:type="spellStart"/>
      <w:r>
        <w:t>wan</w:t>
      </w:r>
      <w:proofErr w:type="spellEnd"/>
      <w:r>
        <w:t xml:space="preserve"> / </w:t>
      </w:r>
      <w:proofErr w:type="spellStart"/>
      <w:r>
        <w:t>opinien</w:t>
      </w:r>
      <w:proofErr w:type="spellEnd"/>
      <w:r>
        <w:t xml:space="preserve"> oder </w:t>
      </w:r>
      <w:proofErr w:type="spellStart"/>
      <w:r>
        <w:t>weyß</w:t>
      </w:r>
      <w:proofErr w:type="spellEnd"/>
      <w:r>
        <w:t xml:space="preserve"> / </w:t>
      </w:r>
      <w:proofErr w:type="spellStart"/>
      <w:r>
        <w:t>biß</w:t>
      </w:r>
      <w:proofErr w:type="spellEnd"/>
      <w:r>
        <w:t xml:space="preserve"> besser </w:t>
      </w:r>
      <w:proofErr w:type="spellStart"/>
      <w:r>
        <w:t>wirt</w:t>
      </w:r>
      <w:proofErr w:type="spellEnd"/>
      <w:r>
        <w:t xml:space="preserve"> / gesagt haben / </w:t>
      </w:r>
      <w:proofErr w:type="spellStart"/>
      <w:r>
        <w:t>Auff</w:t>
      </w:r>
      <w:proofErr w:type="spellEnd"/>
      <w:r>
        <w:t xml:space="preserve"> </w:t>
      </w:r>
      <w:proofErr w:type="spellStart"/>
      <w:r>
        <w:t>dise</w:t>
      </w:r>
      <w:proofErr w:type="spellEnd"/>
      <w:r>
        <w:t xml:space="preserve"> </w:t>
      </w:r>
      <w:proofErr w:type="spellStart"/>
      <w:r>
        <w:t>red</w:t>
      </w:r>
      <w:proofErr w:type="spellEnd"/>
      <w:r>
        <w:t xml:space="preserve"> </w:t>
      </w:r>
      <w:proofErr w:type="spellStart"/>
      <w:r>
        <w:t>Machabeorum</w:t>
      </w:r>
      <w:proofErr w:type="spellEnd"/>
      <w:r>
        <w:t xml:space="preserve"> </w:t>
      </w:r>
      <w:proofErr w:type="spellStart"/>
      <w:r>
        <w:t>Sanctum</w:t>
      </w:r>
      <w:proofErr w:type="spellEnd"/>
      <w:r>
        <w:t xml:space="preserve"> et </w:t>
      </w:r>
      <w:proofErr w:type="spellStart"/>
      <w:r>
        <w:t>salubre</w:t>
      </w:r>
      <w:proofErr w:type="spellEnd"/>
      <w:r>
        <w:t xml:space="preserve"> </w:t>
      </w:r>
      <w:proofErr w:type="spellStart"/>
      <w:r>
        <w:t>est</w:t>
      </w:r>
      <w:proofErr w:type="spellEnd"/>
      <w:r>
        <w:t xml:space="preserve"> </w:t>
      </w:r>
      <w:proofErr w:type="spellStart"/>
      <w:r>
        <w:t>exorare</w:t>
      </w:r>
      <w:proofErr w:type="spellEnd"/>
      <w:r>
        <w:t xml:space="preserve"> pro </w:t>
      </w:r>
      <w:proofErr w:type="spellStart"/>
      <w:r>
        <w:t>defunctis</w:t>
      </w:r>
      <w:proofErr w:type="spellEnd"/>
      <w:r>
        <w:t xml:space="preserve"> etc. hab ich im </w:t>
      </w:r>
      <w:proofErr w:type="spellStart"/>
      <w:r>
        <w:t>buchlein</w:t>
      </w:r>
      <w:proofErr w:type="spellEnd"/>
      <w:r>
        <w:t xml:space="preserve"> von biblischen </w:t>
      </w:r>
      <w:proofErr w:type="spellStart"/>
      <w:r>
        <w:t>buechern</w:t>
      </w:r>
      <w:proofErr w:type="spellEnd"/>
      <w:r>
        <w:t xml:space="preserve"> </w:t>
      </w:r>
      <w:proofErr w:type="spellStart"/>
      <w:r>
        <w:t>geantwort</w:t>
      </w:r>
      <w:proofErr w:type="spellEnd"/>
      <w:r>
        <w:t xml:space="preserve"> / </w:t>
      </w:r>
      <w:proofErr w:type="spellStart"/>
      <w:r>
        <w:t>wiewol</w:t>
      </w:r>
      <w:proofErr w:type="spellEnd"/>
      <w:r>
        <w:t xml:space="preserve"> </w:t>
      </w:r>
      <w:proofErr w:type="spellStart"/>
      <w:r>
        <w:t>ichs</w:t>
      </w:r>
      <w:proofErr w:type="spellEnd"/>
      <w:r>
        <w:t xml:space="preserve"> auch dafür halt / das der </w:t>
      </w:r>
      <w:proofErr w:type="spellStart"/>
      <w:r>
        <w:t>schreiber</w:t>
      </w:r>
      <w:proofErr w:type="spellEnd"/>
      <w:r>
        <w:t xml:space="preserve"> die </w:t>
      </w:r>
      <w:proofErr w:type="spellStart"/>
      <w:r>
        <w:t>wort</w:t>
      </w:r>
      <w:proofErr w:type="spellEnd"/>
      <w:r>
        <w:t xml:space="preserve"> </w:t>
      </w:r>
      <w:proofErr w:type="spellStart"/>
      <w:r>
        <w:t>unnd</w:t>
      </w:r>
      <w:proofErr w:type="spellEnd"/>
      <w:r>
        <w:t xml:space="preserve"> </w:t>
      </w:r>
      <w:proofErr w:type="spellStart"/>
      <w:r>
        <w:t>handlung</w:t>
      </w:r>
      <w:proofErr w:type="spellEnd"/>
      <w:r>
        <w:t xml:space="preserve"> Jude </w:t>
      </w:r>
      <w:proofErr w:type="spellStart"/>
      <w:r>
        <w:t>unbequemlich</w:t>
      </w:r>
      <w:proofErr w:type="spellEnd"/>
      <w:r>
        <w:t xml:space="preserve"> gezogen </w:t>
      </w:r>
      <w:proofErr w:type="spellStart"/>
      <w:r>
        <w:t>unnd</w:t>
      </w:r>
      <w:proofErr w:type="spellEnd"/>
      <w:r>
        <w:t xml:space="preserve"> gebraucht haben / wenn es wer </w:t>
      </w:r>
      <w:proofErr w:type="spellStart"/>
      <w:r>
        <w:t>jm</w:t>
      </w:r>
      <w:proofErr w:type="spellEnd"/>
      <w:r>
        <w:t xml:space="preserve"> </w:t>
      </w:r>
      <w:proofErr w:type="spellStart"/>
      <w:r>
        <w:t>wol</w:t>
      </w:r>
      <w:proofErr w:type="spellEnd"/>
      <w:r>
        <w:t xml:space="preserve"> angestanden / das er </w:t>
      </w:r>
      <w:proofErr w:type="spellStart"/>
      <w:r>
        <w:t>historien</w:t>
      </w:r>
      <w:proofErr w:type="spellEnd"/>
      <w:r>
        <w:t xml:space="preserve"> gegen </w:t>
      </w:r>
      <w:proofErr w:type="spellStart"/>
      <w:r>
        <w:t>historien</w:t>
      </w:r>
      <w:proofErr w:type="spellEnd"/>
      <w:r>
        <w:t xml:space="preserve"> gesetzt und vergleicht / </w:t>
      </w:r>
      <w:proofErr w:type="spellStart"/>
      <w:r>
        <w:t>unnd</w:t>
      </w:r>
      <w:proofErr w:type="spellEnd"/>
      <w:r>
        <w:t xml:space="preserve"> </w:t>
      </w:r>
      <w:proofErr w:type="spellStart"/>
      <w:r>
        <w:t>darauß</w:t>
      </w:r>
      <w:proofErr w:type="spellEnd"/>
      <w:r>
        <w:t xml:space="preserve"> sich </w:t>
      </w:r>
      <w:proofErr w:type="spellStart"/>
      <w:r>
        <w:t>erkundt</w:t>
      </w:r>
      <w:proofErr w:type="spellEnd"/>
      <w:r>
        <w:t xml:space="preserve"> </w:t>
      </w:r>
      <w:proofErr w:type="spellStart"/>
      <w:r>
        <w:t>hett</w:t>
      </w:r>
      <w:proofErr w:type="spellEnd"/>
      <w:r>
        <w:t xml:space="preserve"> / wie er die </w:t>
      </w:r>
      <w:proofErr w:type="spellStart"/>
      <w:r>
        <w:t>historien</w:t>
      </w:r>
      <w:proofErr w:type="spellEnd"/>
      <w:r>
        <w:t xml:space="preserve"> Jude </w:t>
      </w:r>
      <w:proofErr w:type="spellStart"/>
      <w:r>
        <w:t>geschiklich</w:t>
      </w:r>
      <w:proofErr w:type="spellEnd"/>
      <w:r>
        <w:t xml:space="preserve"> </w:t>
      </w:r>
      <w:proofErr w:type="spellStart"/>
      <w:r>
        <w:t>moecht</w:t>
      </w:r>
      <w:proofErr w:type="spellEnd"/>
      <w:r>
        <w:t xml:space="preserve"> brauchen. </w:t>
      </w:r>
    </w:p>
    <w:p w14:paraId="6BD3231A" w14:textId="77777777" w:rsidR="0022039F" w:rsidRDefault="0022039F" w:rsidP="0022039F"/>
    <w:p w14:paraId="1DF67A7C" w14:textId="77777777" w:rsidR="00D5498D" w:rsidRPr="00D5498D" w:rsidRDefault="007166CE" w:rsidP="008E63BE">
      <w:pPr>
        <w:pStyle w:val="berschrift1"/>
      </w:pPr>
      <w:r>
        <w:br w:type="page"/>
      </w:r>
      <w:r w:rsidR="00D5498D" w:rsidRPr="00D5498D">
        <w:t>Quellen:</w:t>
      </w:r>
    </w:p>
    <w:p w14:paraId="13C599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E8C5AF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89884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3DAC2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028CB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DDD310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ADDC1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DE21BD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6525EF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1135F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C502C9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ACB2087" w14:textId="2C0F09E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1DB2"/>
    <w:rsid w:val="00082307"/>
    <w:rsid w:val="000C66E5"/>
    <w:rsid w:val="001F54C4"/>
    <w:rsid w:val="0022039F"/>
    <w:rsid w:val="00272484"/>
    <w:rsid w:val="00297F83"/>
    <w:rsid w:val="002C1DB2"/>
    <w:rsid w:val="002E6D11"/>
    <w:rsid w:val="00381C0C"/>
    <w:rsid w:val="004D00F1"/>
    <w:rsid w:val="00537F59"/>
    <w:rsid w:val="007166CE"/>
    <w:rsid w:val="007E1779"/>
    <w:rsid w:val="0083667B"/>
    <w:rsid w:val="008D7463"/>
    <w:rsid w:val="008E417E"/>
    <w:rsid w:val="008E63BE"/>
    <w:rsid w:val="00A0618D"/>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753E5"/>
  <w15:chartTrackingRefBased/>
  <w15:docId w15:val="{4064EE91-E7E6-4385-ABC8-7B2D70B96B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D00F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6774</Words>
  <Characters>42678</Characters>
  <Application>Microsoft Office Word</Application>
  <DocSecurity>0</DocSecurity>
  <Lines>355</Lines>
  <Paragraphs>98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49354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Ein Sermon vom stand der Christglaubigen seelen</dc:title>
  <dc:subject/>
  <dc:creator>Bodenstein, Andreas</dc:creator>
  <cp:keywords/>
  <dc:description/>
  <cp:lastModifiedBy>webmaster@glaubensstimme.de</cp:lastModifiedBy>
  <cp:revision>4</cp:revision>
  <dcterms:created xsi:type="dcterms:W3CDTF">2021-04-15T05:30:00Z</dcterms:created>
  <dcterms:modified xsi:type="dcterms:W3CDTF">2021-04-16T16:20:00Z</dcterms:modified>
  <dc:language>de</dc:language>
</cp:coreProperties>
</file>